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
        </w:rPr>
      </w:pPr>
    </w:p>
    <w:p>
      <w:pPr>
        <w:ind w:firstLine="0" w:firstLineChars="0"/>
        <w:jc w:val="center"/>
        <w:rPr>
          <w:rFonts w:hint="eastAsia" w:eastAsia="仿宋"/>
          <w:b/>
          <w:bCs/>
          <w:sz w:val="48"/>
          <w:szCs w:val="48"/>
          <w:lang w:eastAsia="zh-CN"/>
        </w:rPr>
      </w:pPr>
      <w:r>
        <w:rPr>
          <w:rFonts w:hint="eastAsia" w:eastAsia="仿宋"/>
          <w:b/>
          <w:bCs/>
          <w:sz w:val="48"/>
          <w:szCs w:val="48"/>
          <w:lang w:eastAsia="zh-CN"/>
        </w:rPr>
        <w:t>咸阳黎明建设工程有限公司</w:t>
      </w:r>
    </w:p>
    <w:p>
      <w:pPr>
        <w:ind w:firstLine="0" w:firstLineChars="0"/>
        <w:jc w:val="center"/>
        <w:rPr>
          <w:rFonts w:hint="eastAsia" w:eastAsia="仿宋"/>
          <w:b/>
          <w:bCs/>
          <w:sz w:val="32"/>
          <w:szCs w:val="32"/>
          <w:lang w:eastAsia="zh-CN"/>
        </w:rPr>
      </w:pPr>
    </w:p>
    <w:p>
      <w:pPr>
        <w:spacing w:before="571" w:beforeLines="150" w:after="190" w:afterLines="50"/>
        <w:ind w:firstLine="0" w:firstLineChars="0"/>
        <w:jc w:val="center"/>
        <w:rPr>
          <w:rFonts w:eastAsia="仿宋"/>
          <w:b/>
          <w:bCs/>
          <w:sz w:val="68"/>
          <w:szCs w:val="72"/>
          <w:shd w:val="clear" w:color="auto" w:fill="FFFFFF"/>
        </w:rPr>
      </w:pPr>
      <w:r>
        <w:rPr>
          <w:rFonts w:eastAsia="仿宋"/>
          <w:b/>
          <w:bCs/>
          <w:sz w:val="68"/>
          <w:szCs w:val="72"/>
          <w:shd w:val="clear" w:color="auto" w:fill="FFFFFF"/>
        </w:rPr>
        <w:t>突发环境事件风险评估报告</w:t>
      </w: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ind w:firstLine="0" w:firstLineChars="0"/>
        <w:jc w:val="center"/>
        <w:rPr>
          <w:rFonts w:hint="eastAsia" w:eastAsia="仿宋"/>
          <w:b/>
          <w:bCs/>
          <w:sz w:val="30"/>
          <w:szCs w:val="30"/>
          <w:lang w:eastAsia="zh-CN"/>
        </w:rPr>
      </w:pPr>
      <w:r>
        <w:rPr>
          <w:rFonts w:hint="eastAsia" w:eastAsia="仿宋"/>
          <w:b/>
          <w:bCs/>
          <w:sz w:val="30"/>
          <w:szCs w:val="30"/>
          <w:lang w:eastAsia="zh-CN"/>
        </w:rPr>
        <w:t>咸阳黎明建设工程有限公司</w:t>
      </w:r>
    </w:p>
    <w:p>
      <w:pPr>
        <w:ind w:firstLine="0" w:firstLineChars="0"/>
        <w:jc w:val="center"/>
        <w:rPr>
          <w:rFonts w:eastAsia="仿宋"/>
          <w:b/>
          <w:bCs/>
          <w:sz w:val="30"/>
          <w:szCs w:val="30"/>
          <w:shd w:val="clear" w:color="auto" w:fill="FFFFFF"/>
        </w:rPr>
      </w:pPr>
      <w:r>
        <w:rPr>
          <w:rFonts w:eastAsia="仿宋"/>
          <w:b/>
          <w:bCs/>
          <w:sz w:val="30"/>
          <w:szCs w:val="30"/>
          <w:shd w:val="clear" w:color="auto" w:fill="FFFFFF"/>
        </w:rPr>
        <w:t>20</w:t>
      </w:r>
      <w:r>
        <w:rPr>
          <w:rFonts w:hint="eastAsia" w:eastAsia="仿宋"/>
          <w:b/>
          <w:bCs/>
          <w:sz w:val="30"/>
          <w:szCs w:val="30"/>
          <w:shd w:val="clear" w:color="auto" w:fill="FFFFFF"/>
          <w:lang w:val="en-US" w:eastAsia="zh-CN"/>
        </w:rPr>
        <w:t>20</w:t>
      </w:r>
      <w:r>
        <w:rPr>
          <w:rFonts w:eastAsia="仿宋"/>
          <w:b/>
          <w:bCs/>
          <w:sz w:val="30"/>
          <w:szCs w:val="30"/>
          <w:shd w:val="clear" w:color="auto" w:fill="FFFFFF"/>
        </w:rPr>
        <w:t>年</w:t>
      </w:r>
      <w:r>
        <w:rPr>
          <w:rFonts w:hint="eastAsia" w:eastAsia="仿宋"/>
          <w:b/>
          <w:bCs/>
          <w:sz w:val="30"/>
          <w:szCs w:val="30"/>
          <w:shd w:val="clear" w:color="auto" w:fill="FFFFFF"/>
          <w:lang w:val="en-US" w:eastAsia="zh-CN"/>
        </w:rPr>
        <w:t>5</w:t>
      </w:r>
      <w:r>
        <w:rPr>
          <w:rFonts w:eastAsia="仿宋"/>
          <w:b/>
          <w:bCs/>
          <w:sz w:val="30"/>
          <w:szCs w:val="30"/>
          <w:shd w:val="clear" w:color="auto" w:fill="FFFFFF"/>
        </w:rPr>
        <w:t>月</w:t>
      </w:r>
    </w:p>
    <w:p>
      <w:pPr>
        <w:pStyle w:val="6"/>
        <w:sectPr>
          <w:headerReference r:id="rId5" w:type="first"/>
          <w:footerReference r:id="rId8" w:type="first"/>
          <w:headerReference r:id="rId3" w:type="default"/>
          <w:footerReference r:id="rId6" w:type="default"/>
          <w:headerReference r:id="rId4" w:type="even"/>
          <w:footerReference r:id="rId7" w:type="even"/>
          <w:pgSz w:w="11906" w:h="16838"/>
          <w:pgMar w:top="553" w:right="1361" w:bottom="1134" w:left="1361" w:header="2811" w:footer="992" w:gutter="0"/>
          <w:pgNumType w:start="1"/>
          <w:cols w:space="720" w:num="1"/>
          <w:titlePg/>
          <w:docGrid w:type="lines" w:linePitch="381" w:charSpace="0"/>
        </w:sectPr>
      </w:pPr>
    </w:p>
    <w:p>
      <w:pPr>
        <w:ind w:firstLine="0" w:firstLineChars="0"/>
        <w:jc w:val="center"/>
        <w:rPr>
          <w:rFonts w:eastAsia="仿宋"/>
          <w:b/>
          <w:sz w:val="44"/>
          <w:szCs w:val="44"/>
        </w:rPr>
      </w:pPr>
      <w:r>
        <w:rPr>
          <w:rFonts w:eastAsia="仿宋"/>
          <w:b/>
          <w:sz w:val="44"/>
          <w:szCs w:val="44"/>
        </w:rPr>
        <w:t>目 录</w:t>
      </w:r>
    </w:p>
    <w:p>
      <w:pPr>
        <w:pStyle w:val="60"/>
        <w:tabs>
          <w:tab w:val="right" w:leader="dot" w:pos="8306"/>
        </w:tabs>
      </w:pPr>
      <w:r>
        <w:rPr>
          <w:b w:val="0"/>
          <w:color w:val="0000FF"/>
        </w:rPr>
        <w:fldChar w:fldCharType="begin"/>
      </w:r>
      <w:r>
        <w:rPr>
          <w:b w:val="0"/>
          <w:color w:val="0000FF"/>
        </w:rPr>
        <w:instrText xml:space="preserve"> TOC \o "1-2" \h \z \u </w:instrText>
      </w:r>
      <w:r>
        <w:rPr>
          <w:b w:val="0"/>
          <w:color w:val="0000FF"/>
        </w:rPr>
        <w:fldChar w:fldCharType="separate"/>
      </w:r>
      <w:r>
        <w:rPr>
          <w:color w:val="0000FF"/>
        </w:rPr>
        <w:fldChar w:fldCharType="begin"/>
      </w:r>
      <w:r>
        <w:instrText xml:space="preserve"> HYPERLINK \l _Toc17347 </w:instrText>
      </w:r>
      <w:r>
        <w:fldChar w:fldCharType="separate"/>
      </w:r>
      <w:r>
        <w:t>1前言</w:t>
      </w:r>
      <w:r>
        <w:tab/>
      </w:r>
      <w:r>
        <w:fldChar w:fldCharType="begin"/>
      </w:r>
      <w:r>
        <w:instrText xml:space="preserve"> PAGEREF _Toc17347 </w:instrText>
      </w:r>
      <w:r>
        <w:fldChar w:fldCharType="separate"/>
      </w:r>
      <w:r>
        <w:t>1</w:t>
      </w:r>
      <w:r>
        <w:fldChar w:fldCharType="end"/>
      </w:r>
      <w:r>
        <w:rPr>
          <w:color w:val="0000FF"/>
        </w:rPr>
        <w:fldChar w:fldCharType="end"/>
      </w:r>
    </w:p>
    <w:p>
      <w:pPr>
        <w:pStyle w:val="60"/>
        <w:tabs>
          <w:tab w:val="right" w:leader="dot" w:pos="8306"/>
        </w:tabs>
      </w:pPr>
      <w:r>
        <w:rPr>
          <w:rFonts w:eastAsia="仿宋"/>
          <w:color w:val="0000FF"/>
        </w:rPr>
        <w:fldChar w:fldCharType="begin"/>
      </w:r>
      <w:r>
        <w:rPr>
          <w:rFonts w:eastAsia="仿宋"/>
        </w:rPr>
        <w:instrText xml:space="preserve"> HYPERLINK \l _Toc4067 </w:instrText>
      </w:r>
      <w:r>
        <w:rPr>
          <w:rFonts w:eastAsia="仿宋"/>
        </w:rPr>
        <w:fldChar w:fldCharType="separate"/>
      </w:r>
      <w:r>
        <w:t>2总则</w:t>
      </w:r>
      <w:r>
        <w:tab/>
      </w:r>
      <w:r>
        <w:fldChar w:fldCharType="begin"/>
      </w:r>
      <w:r>
        <w:instrText xml:space="preserve"> PAGEREF _Toc4067 </w:instrText>
      </w:r>
      <w:r>
        <w:fldChar w:fldCharType="separate"/>
      </w:r>
      <w:r>
        <w:t>3</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_Toc10836 </w:instrText>
      </w:r>
      <w:r>
        <w:rPr>
          <w:rFonts w:eastAsia="仿宋"/>
        </w:rPr>
        <w:fldChar w:fldCharType="separate"/>
      </w:r>
      <w:r>
        <w:t>2.1编制原则</w:t>
      </w:r>
      <w:r>
        <w:tab/>
      </w:r>
      <w:r>
        <w:fldChar w:fldCharType="begin"/>
      </w:r>
      <w:r>
        <w:instrText xml:space="preserve"> PAGEREF _Toc10836 </w:instrText>
      </w:r>
      <w:r>
        <w:fldChar w:fldCharType="separate"/>
      </w:r>
      <w:r>
        <w:t>3</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_Toc5826 </w:instrText>
      </w:r>
      <w:r>
        <w:rPr>
          <w:rFonts w:eastAsia="仿宋"/>
        </w:rPr>
        <w:fldChar w:fldCharType="separate"/>
      </w:r>
      <w:r>
        <w:t>2.2编制依据</w:t>
      </w:r>
      <w:r>
        <w:tab/>
      </w:r>
      <w:r>
        <w:fldChar w:fldCharType="begin"/>
      </w:r>
      <w:r>
        <w:instrText xml:space="preserve"> PAGEREF _Toc5826 </w:instrText>
      </w:r>
      <w:r>
        <w:fldChar w:fldCharType="separate"/>
      </w:r>
      <w:r>
        <w:t>3</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_Toc13738 </w:instrText>
      </w:r>
      <w:r>
        <w:rPr>
          <w:rFonts w:eastAsia="仿宋"/>
        </w:rPr>
        <w:fldChar w:fldCharType="separate"/>
      </w:r>
      <w:r>
        <w:t>2.3环境风险评估程序</w:t>
      </w:r>
      <w:r>
        <w:tab/>
      </w:r>
      <w:r>
        <w:fldChar w:fldCharType="begin"/>
      </w:r>
      <w:r>
        <w:instrText xml:space="preserve"> PAGEREF _Toc13738 </w:instrText>
      </w:r>
      <w:r>
        <w:fldChar w:fldCharType="separate"/>
      </w:r>
      <w:r>
        <w:t>5</w:t>
      </w:r>
      <w:r>
        <w:fldChar w:fldCharType="end"/>
      </w:r>
      <w:r>
        <w:rPr>
          <w:rFonts w:eastAsia="仿宋"/>
          <w:color w:val="0000FF"/>
        </w:rPr>
        <w:fldChar w:fldCharType="end"/>
      </w:r>
    </w:p>
    <w:p>
      <w:pPr>
        <w:pStyle w:val="60"/>
        <w:tabs>
          <w:tab w:val="right" w:leader="dot" w:pos="8306"/>
        </w:tabs>
      </w:pPr>
      <w:r>
        <w:rPr>
          <w:rFonts w:eastAsia="仿宋"/>
          <w:color w:val="0000FF"/>
        </w:rPr>
        <w:fldChar w:fldCharType="begin"/>
      </w:r>
      <w:r>
        <w:rPr>
          <w:rFonts w:eastAsia="仿宋"/>
        </w:rPr>
        <w:instrText xml:space="preserve"> HYPERLINK \l _Toc9738 </w:instrText>
      </w:r>
      <w:r>
        <w:rPr>
          <w:rFonts w:eastAsia="仿宋"/>
        </w:rPr>
        <w:fldChar w:fldCharType="separate"/>
      </w:r>
      <w:r>
        <w:rPr>
          <w:bCs/>
        </w:rPr>
        <w:t>3资料准备与环境风险识别</w:t>
      </w:r>
      <w:r>
        <w:tab/>
      </w:r>
      <w:r>
        <w:fldChar w:fldCharType="begin"/>
      </w:r>
      <w:r>
        <w:instrText xml:space="preserve"> PAGEREF _Toc9738 </w:instrText>
      </w:r>
      <w:r>
        <w:fldChar w:fldCharType="separate"/>
      </w:r>
      <w:r>
        <w:t>6</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_Toc16530 </w:instrText>
      </w:r>
      <w:r>
        <w:rPr>
          <w:rFonts w:eastAsia="仿宋"/>
        </w:rPr>
        <w:fldChar w:fldCharType="separate"/>
      </w:r>
      <w:r>
        <w:t>3.1企业基本信息</w:t>
      </w:r>
      <w:r>
        <w:tab/>
      </w:r>
      <w:r>
        <w:fldChar w:fldCharType="begin"/>
      </w:r>
      <w:r>
        <w:instrText xml:space="preserve"> PAGEREF _Toc16530 </w:instrText>
      </w:r>
      <w:r>
        <w:fldChar w:fldCharType="separate"/>
      </w:r>
      <w:r>
        <w:t>6</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_Toc30001 </w:instrText>
      </w:r>
      <w:r>
        <w:rPr>
          <w:rFonts w:eastAsia="仿宋"/>
        </w:rPr>
        <w:fldChar w:fldCharType="separate"/>
      </w:r>
      <w:r>
        <w:t>3.2企业周边环境风险受体情况</w:t>
      </w:r>
      <w:r>
        <w:tab/>
      </w:r>
      <w:r>
        <w:fldChar w:fldCharType="begin"/>
      </w:r>
      <w:r>
        <w:instrText xml:space="preserve"> PAGEREF _Toc30001 </w:instrText>
      </w:r>
      <w:r>
        <w:fldChar w:fldCharType="separate"/>
      </w:r>
      <w:r>
        <w:t>11</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_Toc13599 </w:instrText>
      </w:r>
      <w:r>
        <w:rPr>
          <w:rFonts w:eastAsia="仿宋"/>
        </w:rPr>
        <w:fldChar w:fldCharType="separate"/>
      </w:r>
      <w:r>
        <w:t>3.3生产工艺</w:t>
      </w:r>
      <w:r>
        <w:tab/>
      </w:r>
      <w:r>
        <w:fldChar w:fldCharType="begin"/>
      </w:r>
      <w:r>
        <w:instrText xml:space="preserve"> PAGEREF _Toc13599 </w:instrText>
      </w:r>
      <w:r>
        <w:fldChar w:fldCharType="separate"/>
      </w:r>
      <w:r>
        <w:t>13</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_Toc23723 </w:instrText>
      </w:r>
      <w:r>
        <w:rPr>
          <w:rFonts w:eastAsia="仿宋"/>
        </w:rPr>
        <w:fldChar w:fldCharType="separate"/>
      </w:r>
      <w:r>
        <w:t>3.4安全生产管理</w:t>
      </w:r>
      <w:r>
        <w:tab/>
      </w:r>
      <w:r>
        <w:fldChar w:fldCharType="begin"/>
      </w:r>
      <w:r>
        <w:instrText xml:space="preserve"> PAGEREF _Toc23723 </w:instrText>
      </w:r>
      <w:r>
        <w:fldChar w:fldCharType="separate"/>
      </w:r>
      <w:r>
        <w:t>17</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_Toc28145 </w:instrText>
      </w:r>
      <w:r>
        <w:rPr>
          <w:rFonts w:eastAsia="仿宋"/>
        </w:rPr>
        <w:fldChar w:fldCharType="separate"/>
      </w:r>
      <w:r>
        <w:t>3.5现有应急物资与装备、救援队伍情况</w:t>
      </w:r>
      <w:r>
        <w:tab/>
      </w:r>
      <w:r>
        <w:fldChar w:fldCharType="begin"/>
      </w:r>
      <w:r>
        <w:instrText xml:space="preserve"> PAGEREF _Toc28145 </w:instrText>
      </w:r>
      <w:r>
        <w:fldChar w:fldCharType="separate"/>
      </w:r>
      <w:r>
        <w:t>17</w:t>
      </w:r>
      <w:r>
        <w:fldChar w:fldCharType="end"/>
      </w:r>
      <w:r>
        <w:rPr>
          <w:rFonts w:eastAsia="仿宋"/>
          <w:color w:val="0000FF"/>
        </w:rPr>
        <w:fldChar w:fldCharType="end"/>
      </w:r>
    </w:p>
    <w:p>
      <w:pPr>
        <w:pStyle w:val="60"/>
        <w:tabs>
          <w:tab w:val="right" w:leader="dot" w:pos="8306"/>
        </w:tabs>
      </w:pPr>
      <w:r>
        <w:rPr>
          <w:rFonts w:eastAsia="仿宋"/>
          <w:color w:val="0000FF"/>
        </w:rPr>
        <w:fldChar w:fldCharType="begin"/>
      </w:r>
      <w:r>
        <w:rPr>
          <w:rFonts w:eastAsia="仿宋"/>
        </w:rPr>
        <w:instrText xml:space="preserve"> HYPERLINK \l _Toc10380 </w:instrText>
      </w:r>
      <w:r>
        <w:rPr>
          <w:rFonts w:eastAsia="仿宋"/>
        </w:rPr>
        <w:fldChar w:fldCharType="separate"/>
      </w:r>
      <w:r>
        <w:t>4突发环境事件及其后果分析</w:t>
      </w:r>
      <w:r>
        <w:tab/>
      </w:r>
      <w:r>
        <w:fldChar w:fldCharType="begin"/>
      </w:r>
      <w:r>
        <w:instrText xml:space="preserve"> PAGEREF _Toc10380 </w:instrText>
      </w:r>
      <w:r>
        <w:fldChar w:fldCharType="separate"/>
      </w:r>
      <w:r>
        <w:t>20</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_Toc23271 </w:instrText>
      </w:r>
      <w:r>
        <w:rPr>
          <w:rFonts w:eastAsia="仿宋"/>
        </w:rPr>
        <w:fldChar w:fldCharType="separate"/>
      </w:r>
      <w:r>
        <w:t>4.1突发环境事件</w:t>
      </w:r>
      <w:r>
        <w:rPr>
          <w:rFonts w:hint="eastAsia"/>
          <w:lang w:val="en-US" w:eastAsia="zh-CN"/>
        </w:rPr>
        <w:t>风险源分析</w:t>
      </w:r>
      <w:r>
        <w:tab/>
      </w:r>
      <w:r>
        <w:fldChar w:fldCharType="begin"/>
      </w:r>
      <w:r>
        <w:instrText xml:space="preserve"> PAGEREF _Toc23271 </w:instrText>
      </w:r>
      <w:r>
        <w:fldChar w:fldCharType="separate"/>
      </w:r>
      <w:r>
        <w:t>20</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_Toc21766 </w:instrText>
      </w:r>
      <w:r>
        <w:rPr>
          <w:rFonts w:eastAsia="仿宋"/>
        </w:rPr>
        <w:fldChar w:fldCharType="separate"/>
      </w:r>
      <w:r>
        <w:t>4.2</w:t>
      </w:r>
      <w:r>
        <w:rPr>
          <w:rFonts w:hint="eastAsia"/>
          <w:lang w:val="en-US" w:eastAsia="zh-CN"/>
        </w:rPr>
        <w:t>突发环境事件后果分析</w:t>
      </w:r>
      <w:r>
        <w:tab/>
      </w:r>
      <w:r>
        <w:fldChar w:fldCharType="begin"/>
      </w:r>
      <w:r>
        <w:instrText xml:space="preserve"> PAGEREF _Toc21766 </w:instrText>
      </w:r>
      <w:r>
        <w:fldChar w:fldCharType="separate"/>
      </w:r>
      <w:r>
        <w:t>21</w:t>
      </w:r>
      <w:r>
        <w:fldChar w:fldCharType="end"/>
      </w:r>
      <w:r>
        <w:rPr>
          <w:rFonts w:eastAsia="仿宋"/>
          <w:color w:val="0000FF"/>
        </w:rPr>
        <w:fldChar w:fldCharType="end"/>
      </w:r>
    </w:p>
    <w:p>
      <w:pPr>
        <w:pStyle w:val="60"/>
        <w:tabs>
          <w:tab w:val="right" w:leader="dot" w:pos="8306"/>
        </w:tabs>
      </w:pPr>
      <w:r>
        <w:rPr>
          <w:rFonts w:eastAsia="仿宋"/>
          <w:color w:val="0000FF"/>
        </w:rPr>
        <w:fldChar w:fldCharType="begin"/>
      </w:r>
      <w:r>
        <w:rPr>
          <w:rFonts w:eastAsia="仿宋"/>
        </w:rPr>
        <w:instrText xml:space="preserve"> HYPERLINK \l _Toc19459 </w:instrText>
      </w:r>
      <w:r>
        <w:rPr>
          <w:rFonts w:eastAsia="仿宋"/>
        </w:rPr>
        <w:fldChar w:fldCharType="separate"/>
      </w:r>
      <w:r>
        <w:t>5现有环境风险防控和应急措施差距分析</w:t>
      </w:r>
      <w:r>
        <w:tab/>
      </w:r>
      <w:r>
        <w:fldChar w:fldCharType="begin"/>
      </w:r>
      <w:r>
        <w:instrText xml:space="preserve"> PAGEREF _Toc19459 </w:instrText>
      </w:r>
      <w:r>
        <w:fldChar w:fldCharType="separate"/>
      </w:r>
      <w:r>
        <w:t>22</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_Toc11307 </w:instrText>
      </w:r>
      <w:r>
        <w:rPr>
          <w:rFonts w:eastAsia="仿宋"/>
        </w:rPr>
        <w:fldChar w:fldCharType="separate"/>
      </w:r>
      <w:r>
        <w:t>5.1环境风险管理制度</w:t>
      </w:r>
      <w:r>
        <w:tab/>
      </w:r>
      <w:r>
        <w:fldChar w:fldCharType="begin"/>
      </w:r>
      <w:r>
        <w:instrText xml:space="preserve"> PAGEREF _Toc11307 </w:instrText>
      </w:r>
      <w:r>
        <w:fldChar w:fldCharType="separate"/>
      </w:r>
      <w:r>
        <w:t>22</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_Toc7372 </w:instrText>
      </w:r>
      <w:r>
        <w:rPr>
          <w:rFonts w:eastAsia="仿宋"/>
        </w:rPr>
        <w:fldChar w:fldCharType="separate"/>
      </w:r>
      <w:r>
        <w:t>5.2环境应急资源</w:t>
      </w:r>
      <w:r>
        <w:tab/>
      </w:r>
      <w:r>
        <w:fldChar w:fldCharType="begin"/>
      </w:r>
      <w:r>
        <w:instrText xml:space="preserve"> PAGEREF _Toc7372 </w:instrText>
      </w:r>
      <w:r>
        <w:fldChar w:fldCharType="separate"/>
      </w:r>
      <w:r>
        <w:t>22</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_Toc13905 </w:instrText>
      </w:r>
      <w:r>
        <w:rPr>
          <w:rFonts w:eastAsia="仿宋"/>
        </w:rPr>
        <w:fldChar w:fldCharType="separate"/>
      </w:r>
      <w:r>
        <w:t>5.3历史经验教训总结</w:t>
      </w:r>
      <w:r>
        <w:tab/>
      </w:r>
      <w:r>
        <w:fldChar w:fldCharType="begin"/>
      </w:r>
      <w:r>
        <w:instrText xml:space="preserve"> PAGEREF _Toc13905 </w:instrText>
      </w:r>
      <w:r>
        <w:fldChar w:fldCharType="separate"/>
      </w:r>
      <w:r>
        <w:t>23</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_Toc2936 </w:instrText>
      </w:r>
      <w:r>
        <w:rPr>
          <w:rFonts w:eastAsia="仿宋"/>
        </w:rPr>
        <w:fldChar w:fldCharType="separate"/>
      </w:r>
      <w:r>
        <w:t>5.4需要整改的短期、中期、长期内容</w:t>
      </w:r>
      <w:r>
        <w:tab/>
      </w:r>
      <w:r>
        <w:fldChar w:fldCharType="begin"/>
      </w:r>
      <w:r>
        <w:instrText xml:space="preserve"> PAGEREF _Toc2936 </w:instrText>
      </w:r>
      <w:r>
        <w:fldChar w:fldCharType="separate"/>
      </w:r>
      <w:r>
        <w:t>23</w:t>
      </w:r>
      <w:r>
        <w:fldChar w:fldCharType="end"/>
      </w:r>
      <w:r>
        <w:rPr>
          <w:rFonts w:eastAsia="仿宋"/>
          <w:color w:val="0000FF"/>
        </w:rPr>
        <w:fldChar w:fldCharType="end"/>
      </w:r>
    </w:p>
    <w:p>
      <w:pPr>
        <w:pStyle w:val="60"/>
        <w:tabs>
          <w:tab w:val="right" w:leader="dot" w:pos="8306"/>
        </w:tabs>
      </w:pPr>
      <w:r>
        <w:rPr>
          <w:rFonts w:eastAsia="仿宋"/>
          <w:color w:val="0000FF"/>
        </w:rPr>
        <w:fldChar w:fldCharType="begin"/>
      </w:r>
      <w:r>
        <w:rPr>
          <w:rFonts w:eastAsia="仿宋"/>
        </w:rPr>
        <w:instrText xml:space="preserve"> HYPERLINK \l _Toc15118 </w:instrText>
      </w:r>
      <w:r>
        <w:rPr>
          <w:rFonts w:eastAsia="仿宋"/>
        </w:rPr>
        <w:fldChar w:fldCharType="separate"/>
      </w:r>
      <w:r>
        <w:t>6完善环境风险防控和应急措施的实施计划</w:t>
      </w:r>
      <w:r>
        <w:tab/>
      </w:r>
      <w:r>
        <w:fldChar w:fldCharType="begin"/>
      </w:r>
      <w:r>
        <w:instrText xml:space="preserve"> PAGEREF _Toc15118 </w:instrText>
      </w:r>
      <w:r>
        <w:fldChar w:fldCharType="separate"/>
      </w:r>
      <w:r>
        <w:t>26</w:t>
      </w:r>
      <w:r>
        <w:fldChar w:fldCharType="end"/>
      </w:r>
      <w:r>
        <w:rPr>
          <w:rFonts w:eastAsia="仿宋"/>
          <w:color w:val="0000FF"/>
        </w:rPr>
        <w:fldChar w:fldCharType="end"/>
      </w:r>
    </w:p>
    <w:p>
      <w:pPr>
        <w:pStyle w:val="60"/>
        <w:tabs>
          <w:tab w:val="right" w:leader="dot" w:pos="8306"/>
        </w:tabs>
      </w:pPr>
      <w:r>
        <w:rPr>
          <w:rFonts w:eastAsia="仿宋"/>
          <w:color w:val="0000FF"/>
        </w:rPr>
        <w:fldChar w:fldCharType="begin"/>
      </w:r>
      <w:r>
        <w:rPr>
          <w:rFonts w:eastAsia="仿宋"/>
        </w:rPr>
        <w:instrText xml:space="preserve"> HYPERLINK \l _Toc8861 </w:instrText>
      </w:r>
      <w:r>
        <w:rPr>
          <w:rFonts w:eastAsia="仿宋"/>
        </w:rPr>
        <w:fldChar w:fldCharType="separate"/>
      </w:r>
      <w:r>
        <w:t>7企业重大风险源判定及突发环境事件风险等级</w:t>
      </w:r>
      <w:r>
        <w:tab/>
      </w:r>
      <w:r>
        <w:fldChar w:fldCharType="begin"/>
      </w:r>
      <w:r>
        <w:instrText xml:space="preserve"> PAGEREF _Toc8861 </w:instrText>
      </w:r>
      <w:r>
        <w:fldChar w:fldCharType="separate"/>
      </w:r>
      <w:r>
        <w:t>28</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_Toc16043 </w:instrText>
      </w:r>
      <w:r>
        <w:rPr>
          <w:rFonts w:eastAsia="仿宋"/>
        </w:rPr>
        <w:fldChar w:fldCharType="separate"/>
      </w:r>
      <w:r>
        <w:t>7.1企业重大风险源判定</w:t>
      </w:r>
      <w:r>
        <w:tab/>
      </w:r>
      <w:r>
        <w:fldChar w:fldCharType="begin"/>
      </w:r>
      <w:r>
        <w:instrText xml:space="preserve"> PAGEREF _Toc16043 </w:instrText>
      </w:r>
      <w:r>
        <w:fldChar w:fldCharType="separate"/>
      </w:r>
      <w:r>
        <w:t>28</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_Toc4417 </w:instrText>
      </w:r>
      <w:r>
        <w:rPr>
          <w:rFonts w:eastAsia="仿宋"/>
        </w:rPr>
        <w:fldChar w:fldCharType="separate"/>
      </w:r>
      <w:r>
        <w:t>7.2确定工艺过程与环境风险控制水平（M）</w:t>
      </w:r>
      <w:r>
        <w:tab/>
      </w:r>
      <w:r>
        <w:fldChar w:fldCharType="begin"/>
      </w:r>
      <w:r>
        <w:instrText xml:space="preserve"> PAGEREF _Toc4417 </w:instrText>
      </w:r>
      <w:r>
        <w:fldChar w:fldCharType="separate"/>
      </w:r>
      <w:r>
        <w:t>29</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_Toc2162 </w:instrText>
      </w:r>
      <w:r>
        <w:rPr>
          <w:rFonts w:eastAsia="仿宋"/>
        </w:rPr>
        <w:fldChar w:fldCharType="separate"/>
      </w:r>
      <w:r>
        <w:t>7.</w:t>
      </w:r>
      <w:r>
        <w:rPr>
          <w:rFonts w:hint="eastAsia"/>
        </w:rPr>
        <w:t>3</w:t>
      </w:r>
      <w:r>
        <w:t>确定企业环境风险等级</w:t>
      </w:r>
      <w:r>
        <w:tab/>
      </w:r>
      <w:r>
        <w:fldChar w:fldCharType="begin"/>
      </w:r>
      <w:r>
        <w:instrText xml:space="preserve"> PAGEREF _Toc2162 </w:instrText>
      </w:r>
      <w:r>
        <w:fldChar w:fldCharType="separate"/>
      </w:r>
      <w:r>
        <w:t>30</w:t>
      </w:r>
      <w:r>
        <w:fldChar w:fldCharType="end"/>
      </w:r>
      <w:r>
        <w:rPr>
          <w:rFonts w:eastAsia="仿宋"/>
          <w:color w:val="0000FF"/>
        </w:rPr>
        <w:fldChar w:fldCharType="end"/>
      </w:r>
    </w:p>
    <w:p>
      <w:pPr>
        <w:pStyle w:val="60"/>
        <w:tabs>
          <w:tab w:val="right" w:leader="dot" w:pos="8306"/>
        </w:tabs>
      </w:pPr>
      <w:r>
        <w:rPr>
          <w:rFonts w:eastAsia="仿宋"/>
          <w:color w:val="0000FF"/>
        </w:rPr>
        <w:fldChar w:fldCharType="begin"/>
      </w:r>
      <w:r>
        <w:rPr>
          <w:rFonts w:eastAsia="仿宋"/>
        </w:rPr>
        <w:instrText xml:space="preserve"> HYPERLINK \l _Toc27767 </w:instrText>
      </w:r>
      <w:r>
        <w:rPr>
          <w:rFonts w:eastAsia="仿宋"/>
        </w:rPr>
        <w:fldChar w:fldCharType="separate"/>
      </w:r>
      <w:r>
        <w:rPr>
          <w:rFonts w:hint="eastAsia"/>
          <w:lang w:val="en-US" w:eastAsia="zh-CN"/>
        </w:rPr>
        <w:t>8企业突发环境事件风险等级确定与调整</w:t>
      </w:r>
      <w:r>
        <w:tab/>
      </w:r>
      <w:r>
        <w:fldChar w:fldCharType="begin"/>
      </w:r>
      <w:r>
        <w:instrText xml:space="preserve"> PAGEREF _Toc27767 </w:instrText>
      </w:r>
      <w:r>
        <w:fldChar w:fldCharType="separate"/>
      </w:r>
      <w:r>
        <w:t>32</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_Toc24657 </w:instrText>
      </w:r>
      <w:r>
        <w:rPr>
          <w:rFonts w:eastAsia="仿宋"/>
        </w:rPr>
        <w:fldChar w:fldCharType="separate"/>
      </w:r>
      <w:r>
        <w:rPr>
          <w:rFonts w:hint="eastAsia"/>
          <w:lang w:val="en-US" w:eastAsia="zh-CN"/>
        </w:rPr>
        <w:t>8.1 风险等级确定</w:t>
      </w:r>
      <w:r>
        <w:tab/>
      </w:r>
      <w:r>
        <w:fldChar w:fldCharType="begin"/>
      </w:r>
      <w:r>
        <w:instrText xml:space="preserve"> PAGEREF _Toc24657 </w:instrText>
      </w:r>
      <w:r>
        <w:fldChar w:fldCharType="separate"/>
      </w:r>
      <w:r>
        <w:t>32</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_Toc28405 </w:instrText>
      </w:r>
      <w:r>
        <w:rPr>
          <w:rFonts w:eastAsia="仿宋"/>
        </w:rPr>
        <w:fldChar w:fldCharType="separate"/>
      </w:r>
      <w:r>
        <w:rPr>
          <w:rFonts w:hint="eastAsia"/>
          <w:lang w:val="en-US" w:eastAsia="zh-CN"/>
        </w:rPr>
        <w:t>8.2 风险等级调整</w:t>
      </w:r>
      <w:r>
        <w:tab/>
      </w:r>
      <w:r>
        <w:fldChar w:fldCharType="begin"/>
      </w:r>
      <w:r>
        <w:instrText xml:space="preserve"> PAGEREF _Toc28405 </w:instrText>
      </w:r>
      <w:r>
        <w:fldChar w:fldCharType="separate"/>
      </w:r>
      <w:r>
        <w:t>32</w:t>
      </w:r>
      <w:r>
        <w:fldChar w:fldCharType="end"/>
      </w:r>
      <w:r>
        <w:rPr>
          <w:rFonts w:eastAsia="仿宋"/>
          <w:color w:val="0000FF"/>
        </w:rPr>
        <w:fldChar w:fldCharType="end"/>
      </w:r>
    </w:p>
    <w:p>
      <w:pPr>
        <w:pStyle w:val="75"/>
        <w:tabs>
          <w:tab w:val="right" w:leader="dot" w:pos="8306"/>
        </w:tabs>
      </w:pPr>
      <w:r>
        <w:rPr>
          <w:rFonts w:eastAsia="仿宋"/>
          <w:color w:val="0000FF"/>
        </w:rPr>
        <w:fldChar w:fldCharType="begin"/>
      </w:r>
      <w:r>
        <w:rPr>
          <w:rFonts w:eastAsia="仿宋"/>
        </w:rPr>
        <w:instrText xml:space="preserve"> HYPERLINK \l _Toc26274 </w:instrText>
      </w:r>
      <w:r>
        <w:rPr>
          <w:rFonts w:eastAsia="仿宋"/>
        </w:rPr>
        <w:fldChar w:fldCharType="separate"/>
      </w:r>
      <w:r>
        <w:rPr>
          <w:rFonts w:hint="eastAsia"/>
          <w:lang w:val="en-US" w:eastAsia="zh-CN"/>
        </w:rPr>
        <w:t>8.3 风险等级表征</w:t>
      </w:r>
      <w:r>
        <w:tab/>
      </w:r>
      <w:r>
        <w:fldChar w:fldCharType="begin"/>
      </w:r>
      <w:r>
        <w:instrText xml:space="preserve"> PAGEREF _Toc26274 </w:instrText>
      </w:r>
      <w:r>
        <w:fldChar w:fldCharType="separate"/>
      </w:r>
      <w:r>
        <w:t>32</w:t>
      </w:r>
      <w:r>
        <w:fldChar w:fldCharType="end"/>
      </w:r>
      <w:r>
        <w:rPr>
          <w:rFonts w:eastAsia="仿宋"/>
          <w:color w:val="0000FF"/>
        </w:rPr>
        <w:fldChar w:fldCharType="end"/>
      </w:r>
    </w:p>
    <w:p>
      <w:pPr>
        <w:ind w:firstLine="0" w:firstLineChars="0"/>
        <w:rPr>
          <w:rFonts w:eastAsia="仿宋"/>
          <w:color w:val="FF0000"/>
        </w:rPr>
        <w:sectPr>
          <w:headerReference r:id="rId9" w:type="default"/>
          <w:type w:val="oddPage"/>
          <w:pgSz w:w="11906" w:h="16838"/>
          <w:pgMar w:top="1440" w:right="1800" w:bottom="1440" w:left="1800" w:header="851" w:footer="992" w:gutter="0"/>
          <w:pgNumType w:fmt="upperRoman" w:start="1"/>
          <w:cols w:space="720" w:num="1"/>
          <w:docGrid w:type="lines" w:linePitch="381" w:charSpace="0"/>
        </w:sectPr>
      </w:pPr>
      <w:r>
        <w:rPr>
          <w:rFonts w:eastAsia="仿宋"/>
          <w:color w:val="0000FF"/>
        </w:rPr>
        <w:fldChar w:fldCharType="end"/>
      </w:r>
    </w:p>
    <w:p>
      <w:pPr>
        <w:pStyle w:val="5"/>
      </w:pPr>
      <w:bookmarkStart w:id="0" w:name="_Toc17347"/>
      <w:bookmarkStart w:id="1" w:name="_Toc26279"/>
      <w:r>
        <w:t>1前言</w:t>
      </w:r>
      <w:bookmarkEnd w:id="0"/>
      <w:bookmarkEnd w:id="1"/>
    </w:p>
    <w:p>
      <w:pPr>
        <w:rPr>
          <w:rFonts w:eastAsia="仿宋"/>
        </w:rPr>
      </w:pPr>
      <w:r>
        <w:rPr>
          <w:rFonts w:eastAsia="仿宋"/>
        </w:rPr>
        <w:t>当前，我国已进入突发环境事件多发期和矛盾凸显期，环境问题已成为威胁人体健康、公共安全和社会稳定的重要因素之一。国务院高度重视环境风险防范与管理，2011年10月，发布了《国务院关于加强环境保护重点工作的意见》（国发[2011]35号），明确提出了“有效防范环境风险和妥善处理突发环境事件，完善以预防为主的环境风险管理制度，严格落实企业环境安全主体责任”。2011年12月，国务院印发《国家环境保护“十二五”规划》，提出了“推进环境风险全过程管理，开展环境风险调查与评估”。</w:t>
      </w:r>
    </w:p>
    <w:p>
      <w:pPr>
        <w:rPr>
          <w:rFonts w:hint="eastAsia" w:eastAsia="仿宋"/>
        </w:rPr>
      </w:pPr>
      <w:r>
        <w:rPr>
          <w:rFonts w:hint="eastAsia" w:eastAsia="仿宋"/>
        </w:rPr>
        <w:t>为贯彻落实“十二五”环境风险防控任务，保障人民群众的身体健康和环境安全，规范企业突发环境事件风险评估行为，为企业提高环境风险防控能力提供切实指导，为环保部门根据企业环境风险等级实施分级差别化管理提供技术支持，环保部于2014年4月3日出台了《关于印发&lt;企业突发环境事件风险评估指南（试行）&gt;的通知》（环办〔2014〕34号）。</w:t>
      </w:r>
    </w:p>
    <w:p>
      <w:pPr>
        <w:rPr>
          <w:rFonts w:eastAsia="仿宋"/>
        </w:rPr>
      </w:pPr>
      <w:r>
        <w:rPr>
          <w:rFonts w:hint="eastAsia" w:eastAsia="仿宋"/>
        </w:rPr>
        <w:t>根据环保部2015年1月8日出台的《关于印发&lt;企业事业单位突发环境事件应急预案备案管理办法（试行）&gt;的通知》（环办〔2015〕4号），2015年6月5日实施《突发环境事件应急管理办法》，规定企业环境应急预案首次备案，需提交风险评估报告的纸质文件和电子文件。</w:t>
      </w:r>
      <w:r>
        <w:rPr>
          <w:rFonts w:eastAsia="仿宋"/>
        </w:rPr>
        <w:t>通过开展突发环境事件风险评估，为企业加强内部环境管理、防范环境风险和预防突发环境事件的发生提供技术指导，源头上提升企业环境风险防范能力，降低区域环境风险，最终达到大幅度降低突发环境事件发生，保护生态环境和人民群众生命财产安全的目标。同时有利于各地环保部门加强对重点环境风险企业的针对性监督管理，提高管理效率，降低管理成本。</w:t>
      </w:r>
    </w:p>
    <w:p>
      <w:pPr>
        <w:rPr>
          <w:rFonts w:eastAsia="仿宋"/>
        </w:rPr>
      </w:pPr>
      <w:r>
        <w:rPr>
          <w:rFonts w:eastAsia="仿宋"/>
        </w:rPr>
        <w:t>为贯彻落实中央办公厅《关于建立健全重大决策社会稳定风险评估机制的指导意见》，进一步强化对企业的环境风险管理，提高应对突发环境事件的能力，根据《关于进一步加强突发环境事件应急预案工作的通知》，由董事长安排，组织各部门负责人，成立了专门机构，认真研究探讨了企业环境风险评估工作。</w:t>
      </w:r>
    </w:p>
    <w:p>
      <w:pPr>
        <w:rPr>
          <w:rFonts w:eastAsia="仿宋"/>
        </w:rPr>
        <w:sectPr>
          <w:headerReference r:id="rId10" w:type="default"/>
          <w:footerReference r:id="rId11" w:type="default"/>
          <w:type w:val="oddPage"/>
          <w:pgSz w:w="11906" w:h="16838"/>
          <w:pgMar w:top="1701" w:right="1800" w:bottom="1701" w:left="1800" w:header="851" w:footer="992" w:gutter="0"/>
          <w:pgNumType w:start="1"/>
          <w:cols w:space="720" w:num="1"/>
          <w:docGrid w:type="lines" w:linePitch="383" w:charSpace="0"/>
        </w:sectPr>
      </w:pPr>
    </w:p>
    <w:p>
      <w:pPr>
        <w:pStyle w:val="5"/>
      </w:pPr>
      <w:bookmarkStart w:id="2" w:name="_Toc32217"/>
      <w:bookmarkStart w:id="3" w:name="_Toc4067"/>
      <w:r>
        <w:t>2总则</w:t>
      </w:r>
      <w:bookmarkEnd w:id="2"/>
      <w:bookmarkEnd w:id="3"/>
    </w:p>
    <w:p>
      <w:pPr>
        <w:pStyle w:val="6"/>
      </w:pPr>
      <w:bookmarkStart w:id="4" w:name="_Toc25027"/>
      <w:bookmarkStart w:id="5" w:name="_Toc10836"/>
      <w:r>
        <w:t>2.1编制原则</w:t>
      </w:r>
      <w:bookmarkEnd w:id="4"/>
      <w:bookmarkEnd w:id="5"/>
    </w:p>
    <w:p>
      <w:pPr>
        <w:rPr>
          <w:rFonts w:eastAsia="仿宋"/>
        </w:rPr>
      </w:pPr>
      <w:r>
        <w:rPr>
          <w:rFonts w:eastAsia="仿宋"/>
        </w:rPr>
        <w:t>按照以人为本、合理保障人民群众的身体健康和环境安全，严格规范企业突发环境事件风险评估行为，遵循以下原则开展环境风险评估工作：</w:t>
      </w:r>
    </w:p>
    <w:p>
      <w:pPr>
        <w:rPr>
          <w:rFonts w:eastAsia="仿宋"/>
        </w:rPr>
      </w:pPr>
      <w:r>
        <w:rPr>
          <w:rFonts w:eastAsia="仿宋"/>
        </w:rPr>
        <w:t>环境风险评估编制应体现科学性、规范性、客观和真实性的原则。</w:t>
      </w:r>
    </w:p>
    <w:p>
      <w:pPr>
        <w:rPr>
          <w:rFonts w:eastAsia="仿宋"/>
        </w:rPr>
      </w:pPr>
      <w:r>
        <w:rPr>
          <w:rFonts w:eastAsia="仿宋"/>
        </w:rPr>
        <w:t>环境风险评估过程中应贯彻执行我国环保相关的法律法规、标准、政策，分析企业自身环境风险状况，明确环境风险防控措施。</w:t>
      </w:r>
    </w:p>
    <w:p>
      <w:pPr>
        <w:rPr>
          <w:rFonts w:eastAsia="仿宋"/>
        </w:rPr>
      </w:pPr>
      <w:r>
        <w:rPr>
          <w:rFonts w:eastAsia="仿宋"/>
        </w:rPr>
        <w:t>环境风险评估旨在识别环境危害因素、分析事件衍化规律、对周围环境受体的影响关系，构建环境事件及其后果情景，最终确定环境风险等级。</w:t>
      </w:r>
    </w:p>
    <w:p>
      <w:pPr>
        <w:pStyle w:val="6"/>
      </w:pPr>
      <w:bookmarkStart w:id="6" w:name="_Toc5826"/>
      <w:bookmarkStart w:id="7" w:name="_Toc7408"/>
      <w:r>
        <w:t>2.2编制依据</w:t>
      </w:r>
      <w:bookmarkEnd w:id="6"/>
      <w:bookmarkEnd w:id="7"/>
    </w:p>
    <w:p>
      <w:pPr>
        <w:pStyle w:val="7"/>
        <w:rPr>
          <w:rFonts w:cs="Times New Roman"/>
        </w:rPr>
      </w:pPr>
      <w:r>
        <w:rPr>
          <w:rFonts w:cs="Times New Roman"/>
        </w:rPr>
        <w:t>2.2.1法律法规、规章及指导性文件</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《中华人民共和国安全生产法》，（2014年12月1日）；</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《中华人民共和国环境保护法》（2015年1月1日施行）；</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《中华人民共和国突发事件应对法》（2007年11月1日起施行）；</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《国家突发环境事件应急预案》，（2014年12月29日）；</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《危险化学品目录（2015版）》（国家安全监管总局等10部门公告2015年第5号）；</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《危险化学品安全管理条例》，2011年12月1日；</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《危险化学品重大危险源监督管理暂行规定》（安全监管总局令第79号），2015年7月1日；</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《突发环境事件应急管理办法》，（环保部部令第34号），2015年6月5日</w:t>
      </w:r>
      <w:r>
        <w:rPr>
          <w:rFonts w:hint="eastAsia" w:cs="Times New Roman"/>
          <w:color w:val="auto"/>
          <w:szCs w:val="28"/>
          <w:lang w:val="en-US" w:eastAsia="zh-CN"/>
        </w:rPr>
        <w:t>施行</w:t>
      </w:r>
      <w:r>
        <w:rPr>
          <w:rFonts w:hint="default" w:ascii="Times New Roman" w:hAnsi="Times New Roman" w:cs="Times New Roman"/>
          <w:color w:val="auto"/>
          <w:szCs w:val="28"/>
        </w:rPr>
        <w:t>；</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《突发环境事件信息报告办法》（环境保护部令第17号）；</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《突发环境事件调查处理办法》（环境保护部令第32号），201</w:t>
      </w:r>
      <w:r>
        <w:rPr>
          <w:rFonts w:hint="eastAsia" w:cs="Times New Roman"/>
          <w:color w:val="auto"/>
          <w:szCs w:val="28"/>
          <w:lang w:val="en-US" w:eastAsia="zh-CN"/>
        </w:rPr>
        <w:t>5</w:t>
      </w:r>
      <w:r>
        <w:rPr>
          <w:rFonts w:hint="default" w:ascii="Times New Roman" w:hAnsi="Times New Roman" w:cs="Times New Roman"/>
          <w:color w:val="auto"/>
          <w:szCs w:val="28"/>
        </w:rPr>
        <w:t>年</w:t>
      </w:r>
      <w:r>
        <w:rPr>
          <w:rFonts w:hint="eastAsia" w:cs="Times New Roman"/>
          <w:color w:val="auto"/>
          <w:szCs w:val="28"/>
          <w:lang w:val="en-US" w:eastAsia="zh-CN"/>
        </w:rPr>
        <w:t>3</w:t>
      </w:r>
      <w:r>
        <w:rPr>
          <w:rFonts w:hint="default" w:ascii="Times New Roman" w:hAnsi="Times New Roman" w:cs="Times New Roman"/>
          <w:color w:val="auto"/>
          <w:szCs w:val="28"/>
        </w:rPr>
        <w:t>月</w:t>
      </w:r>
      <w:r>
        <w:rPr>
          <w:rFonts w:hint="eastAsia" w:cs="Times New Roman"/>
          <w:color w:val="auto"/>
          <w:szCs w:val="28"/>
          <w:lang w:val="en-US" w:eastAsia="zh-CN"/>
        </w:rPr>
        <w:t>1</w:t>
      </w:r>
      <w:r>
        <w:rPr>
          <w:rFonts w:hint="default" w:ascii="Times New Roman" w:hAnsi="Times New Roman" w:cs="Times New Roman"/>
          <w:color w:val="auto"/>
          <w:szCs w:val="28"/>
        </w:rPr>
        <w:t>日</w:t>
      </w:r>
      <w:r>
        <w:rPr>
          <w:rFonts w:hint="eastAsia" w:cs="Times New Roman"/>
          <w:color w:val="auto"/>
          <w:szCs w:val="28"/>
          <w:lang w:val="en-US" w:eastAsia="zh-CN"/>
        </w:rPr>
        <w:t>施行</w:t>
      </w:r>
      <w:r>
        <w:rPr>
          <w:rFonts w:hint="default" w:ascii="Times New Roman" w:hAnsi="Times New Roman" w:cs="Times New Roman"/>
          <w:color w:val="auto"/>
          <w:szCs w:val="28"/>
        </w:rPr>
        <w:t>；</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《关于印发《企业事业单位突发环境事件应急预案备案管理办法（试行）》的通知（环发[2015]4号）；</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eastAsia" w:cs="Times New Roman"/>
          <w:color w:val="auto"/>
          <w:szCs w:val="28"/>
          <w:lang w:eastAsia="zh-CN"/>
        </w:rPr>
        <w:t>《</w:t>
      </w:r>
      <w:r>
        <w:rPr>
          <w:rFonts w:hint="eastAsia"/>
          <w:color w:val="auto"/>
          <w:sz w:val="24"/>
          <w:szCs w:val="24"/>
          <w:lang w:val="en-US" w:eastAsia="zh-CN"/>
        </w:rPr>
        <w:t>企业突发环境事件隐患排查和治理工作指南</w:t>
      </w:r>
      <w:r>
        <w:rPr>
          <w:rFonts w:hint="eastAsia" w:cs="Times New Roman"/>
          <w:color w:val="auto"/>
          <w:szCs w:val="28"/>
          <w:lang w:eastAsia="zh-CN"/>
        </w:rPr>
        <w:t>》（</w:t>
      </w:r>
      <w:r>
        <w:rPr>
          <w:rFonts w:hint="eastAsia" w:cs="Times New Roman"/>
          <w:color w:val="auto"/>
          <w:szCs w:val="28"/>
          <w:lang w:val="en-US" w:eastAsia="zh-CN"/>
        </w:rPr>
        <w:t>环保部公告，【2016】第74号</w:t>
      </w:r>
      <w:r>
        <w:rPr>
          <w:rFonts w:hint="eastAsia" w:cs="Times New Roman"/>
          <w:color w:val="auto"/>
          <w:szCs w:val="28"/>
          <w:lang w:eastAsia="zh-CN"/>
        </w:rPr>
        <w:t>）</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《企业突发环境事件风险评估指南（试行）》（环办〔2014〕34号）；</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eastAsia" w:ascii="Times New Roman" w:hAnsi="Times New Roman" w:eastAsia="仿宋" w:cs="Times New Roman"/>
          <w:color w:val="auto"/>
          <w:szCs w:val="28"/>
          <w:lang w:eastAsia="zh-CN"/>
        </w:rPr>
      </w:pPr>
      <w:r>
        <w:rPr>
          <w:rFonts w:hint="default" w:ascii="Times New Roman" w:hAnsi="Times New Roman" w:cs="Times New Roman"/>
          <w:color w:val="auto"/>
          <w:szCs w:val="28"/>
        </w:rPr>
        <w:t>《企业事业单位突发环境事件应急预案评审工作指南（试行）》（环办应急）〔2018〕8号</w:t>
      </w:r>
      <w:r>
        <w:rPr>
          <w:rFonts w:hint="eastAsia" w:cs="Times New Roman"/>
          <w:color w:val="auto"/>
          <w:szCs w:val="28"/>
          <w:lang w:eastAsia="zh-CN"/>
        </w:rPr>
        <w:t>；</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eastAsia" w:ascii="Times New Roman" w:hAnsi="Times New Roman" w:eastAsia="仿宋" w:cs="Times New Roman"/>
          <w:color w:val="auto"/>
          <w:szCs w:val="28"/>
          <w:lang w:eastAsia="zh-CN"/>
        </w:rPr>
      </w:pPr>
      <w:r>
        <w:rPr>
          <w:rFonts w:hint="eastAsia" w:cs="Times New Roman"/>
          <w:color w:val="auto"/>
          <w:szCs w:val="28"/>
          <w:lang w:eastAsia="zh-CN"/>
        </w:rPr>
        <w:t>《环境应急资源调查指南（试行）》（环办应急[2019]17号）；</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《陕西省突发事件应急预案管理办法》（陕政办发〔2014〕24号）；</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《陕西省突发环境事件应急预案》（陕政办函〔2015〕128号</w:t>
      </w:r>
      <w:r>
        <w:rPr>
          <w:rFonts w:hint="eastAsia" w:cs="Times New Roman"/>
          <w:color w:val="auto"/>
          <w:szCs w:val="28"/>
          <w:lang w:eastAsia="zh-CN"/>
        </w:rPr>
        <w:t>）</w:t>
      </w:r>
      <w:r>
        <w:rPr>
          <w:rFonts w:hint="default" w:ascii="Times New Roman" w:hAnsi="Times New Roman" w:cs="Times New Roman"/>
          <w:color w:val="auto"/>
          <w:szCs w:val="28"/>
        </w:rPr>
        <w:t>；</w:t>
      </w:r>
    </w:p>
    <w:p>
      <w:pPr>
        <w:keepNext w:val="0"/>
        <w:keepLines w:val="0"/>
        <w:pageBreakBefore w:val="0"/>
        <w:widowControl w:val="0"/>
        <w:numPr>
          <w:ilvl w:val="0"/>
          <w:numId w:val="12"/>
        </w:numPr>
        <w:shd w:val="clear"/>
        <w:tabs>
          <w:tab w:val="left" w:pos="0"/>
          <w:tab w:val="clear" w:pos="40"/>
        </w:tabs>
        <w:kinsoku/>
        <w:wordWrap/>
        <w:overflowPunct/>
        <w:topLinePunct w:val="0"/>
        <w:autoSpaceDE/>
        <w:autoSpaceDN/>
        <w:bidi w:val="0"/>
        <w:adjustRightInd/>
        <w:snapToGrid/>
        <w:ind w:left="0" w:leftChars="0" w:firstLine="560" w:firstLineChars="200"/>
        <w:jc w:val="left"/>
        <w:textAlignment w:val="auto"/>
        <w:rPr>
          <w:rFonts w:eastAsia="仿宋"/>
        </w:rPr>
      </w:pPr>
      <w:r>
        <w:rPr>
          <w:rFonts w:hint="default" w:ascii="Times New Roman" w:hAnsi="Times New Roman" w:cs="Times New Roman"/>
          <w:color w:val="auto"/>
          <w:szCs w:val="28"/>
        </w:rPr>
        <w:t>《陕西省环境保护厅办公室关于进一步加强突发环境事件应急预案工作的通知》陕环办发〔2012〕126号</w:t>
      </w:r>
      <w:r>
        <w:rPr>
          <w:rFonts w:eastAsia="仿宋"/>
        </w:rPr>
        <w:t>。</w:t>
      </w:r>
    </w:p>
    <w:p>
      <w:pPr>
        <w:pStyle w:val="7"/>
        <w:rPr>
          <w:rFonts w:cs="Times New Roman"/>
        </w:rPr>
      </w:pPr>
      <w:r>
        <w:rPr>
          <w:rFonts w:cs="Times New Roman"/>
        </w:rPr>
        <w:t>2.2.2标准、技术规范</w:t>
      </w:r>
    </w:p>
    <w:p>
      <w:pPr>
        <w:rPr>
          <w:rFonts w:eastAsia="仿宋"/>
        </w:rPr>
      </w:pPr>
      <w:bookmarkStart w:id="8" w:name="_Toc19547"/>
      <w:r>
        <w:rPr>
          <w:rFonts w:eastAsia="仿宋"/>
        </w:rPr>
        <w:t>（1）《企业突发环境事件风险评估指南（试行）》（环办[2014]34号）；</w:t>
      </w:r>
    </w:p>
    <w:p>
      <w:pPr>
        <w:rPr>
          <w:rFonts w:hint="eastAsia" w:eastAsia="仿宋"/>
          <w:lang w:eastAsia="zh-CN"/>
        </w:rPr>
      </w:pPr>
      <w:r>
        <w:rPr>
          <w:rFonts w:eastAsia="仿宋"/>
        </w:rPr>
        <w:t>（2）《突发环境事件应急监测技术规范》（HJ589-2010）</w:t>
      </w:r>
      <w:r>
        <w:rPr>
          <w:rFonts w:hint="eastAsia" w:eastAsia="仿宋"/>
          <w:lang w:eastAsia="zh-CN"/>
        </w:rPr>
        <w:t>。</w:t>
      </w:r>
    </w:p>
    <w:p>
      <w:pPr>
        <w:pStyle w:val="6"/>
      </w:pPr>
      <w:bookmarkStart w:id="9" w:name="_Toc13738"/>
      <w:r>
        <w:t>2.3环境风险评估程序</w:t>
      </w:r>
      <w:bookmarkEnd w:id="8"/>
      <w:bookmarkEnd w:id="9"/>
    </w:p>
    <w:p>
      <w:pPr>
        <w:rPr>
          <w:rFonts w:hint="eastAsia" w:eastAsia="仿宋"/>
        </w:rPr>
      </w:pPr>
      <w:r>
        <w:rPr>
          <w:rFonts w:eastAsia="仿宋"/>
        </w:rPr>
        <w:t>企业环境风险评估，按照资料准备与环境风险识别、可能发生突发环境事件及其后果分析、现有环境风险防控和环境应急管理差距分析、制定完善环境风险防控和应急措施的实施计划、划定突发环境事件风险等级五个步骤实施。</w:t>
      </w:r>
    </w:p>
    <w:p>
      <w:pPr>
        <w:rPr>
          <w:rFonts w:eastAsia="仿宋"/>
        </w:rPr>
      </w:pPr>
      <w:r>
        <w:rPr>
          <w:rFonts w:hint="eastAsia" w:eastAsia="仿宋"/>
        </w:rPr>
        <w:t>通过定量分析企业生产、使用、存储的所有环境风险物质数量与其临界量的比值(Q)，评估工艺过程与环境风险控制水平(M)以及环境风险受体敏感性(E)，按照矩阵法对企业突发环境事件风险(以下简称环境风险)等级进行划分。环境风险等级划分为一般环境风险、较大环境风险和重大环境风险三级。</w:t>
      </w:r>
      <w:r>
        <w:rPr>
          <w:rFonts w:eastAsia="仿宋"/>
        </w:rPr>
        <w:t>具体评估程序见图2.3-1。</w:t>
      </w:r>
    </w:p>
    <w:p>
      <w:pPr>
        <w:ind w:firstLine="0" w:firstLineChars="0"/>
        <w:jc w:val="center"/>
        <w:rPr>
          <w:rFonts w:eastAsia="仿宋"/>
        </w:rPr>
      </w:pPr>
      <w:r>
        <w:rPr>
          <w:rFonts w:eastAsia="仿宋"/>
          <w:color w:val="000000" w:themeColor="text1"/>
          <w:szCs w:val="28"/>
        </w:rPr>
        <w:drawing>
          <wp:inline distT="0" distB="0" distL="0" distR="0">
            <wp:extent cx="5288915" cy="3877310"/>
            <wp:effectExtent l="19050" t="19050" r="26035" b="2794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pic:cNvPicPr>
                      <a:picLocks noChangeAspect="1" noChangeArrowheads="1"/>
                    </pic:cNvPicPr>
                  </pic:nvPicPr>
                  <pic:blipFill>
                    <a:blip r:embed="rId13" cstate="print">
                      <a:lum bright="-12000" contrast="36000"/>
                    </a:blip>
                    <a:srcRect/>
                    <a:stretch>
                      <a:fillRect/>
                    </a:stretch>
                  </pic:blipFill>
                  <pic:spPr>
                    <a:xfrm>
                      <a:off x="0" y="0"/>
                      <a:ext cx="5288915" cy="3877310"/>
                    </a:xfrm>
                    <a:prstGeom prst="rect">
                      <a:avLst/>
                    </a:prstGeom>
                    <a:noFill/>
                    <a:ln w="19050" cmpd="dbl">
                      <a:solidFill>
                        <a:schemeClr val="tx1"/>
                      </a:solidFill>
                      <a:miter lim="800000"/>
                      <a:headEnd/>
                      <a:tailEnd/>
                    </a:ln>
                  </pic:spPr>
                </pic:pic>
              </a:graphicData>
            </a:graphic>
          </wp:inline>
        </w:drawing>
      </w:r>
    </w:p>
    <w:p>
      <w:pPr>
        <w:pStyle w:val="117"/>
        <w:spacing w:before="120" w:after="120"/>
        <w:jc w:val="center"/>
        <w:rPr>
          <w:rFonts w:eastAsia="仿宋"/>
        </w:rPr>
      </w:pPr>
      <w:r>
        <w:rPr>
          <w:rFonts w:eastAsia="仿宋"/>
        </w:rPr>
        <w:t>图2.3-1   企业突发环境事件风险等级划分流程示意图</w:t>
      </w:r>
    </w:p>
    <w:p>
      <w:pPr>
        <w:pStyle w:val="5"/>
      </w:pPr>
      <w:bookmarkStart w:id="10" w:name="_Toc9738"/>
      <w:bookmarkStart w:id="11" w:name="_Toc6705"/>
      <w:r>
        <w:rPr>
          <w:rStyle w:val="1036"/>
          <w:b/>
          <w:bCs/>
        </w:rPr>
        <w:t>3资料准备与环境风险识别</w:t>
      </w:r>
      <w:bookmarkEnd w:id="10"/>
      <w:bookmarkEnd w:id="11"/>
    </w:p>
    <w:p>
      <w:pPr>
        <w:pStyle w:val="6"/>
      </w:pPr>
      <w:bookmarkStart w:id="12" w:name="_Toc24475"/>
      <w:bookmarkStart w:id="13" w:name="_Toc16530"/>
      <w:r>
        <w:t>3.1企业基本信息</w:t>
      </w:r>
      <w:bookmarkEnd w:id="12"/>
      <w:bookmarkEnd w:id="13"/>
    </w:p>
    <w:p>
      <w:pPr>
        <w:pStyle w:val="7"/>
        <w:rPr>
          <w:rFonts w:cs="Times New Roman"/>
        </w:rPr>
      </w:pPr>
      <w:r>
        <w:rPr>
          <w:rFonts w:cs="Times New Roman"/>
        </w:rPr>
        <w:t>3.1.1公司概况</w:t>
      </w:r>
    </w:p>
    <w:p>
      <w:pPr>
        <w:spacing w:line="336" w:lineRule="auto"/>
        <w:jc w:val="both"/>
        <w:rPr>
          <w:rFonts w:eastAsia="仿宋"/>
        </w:rPr>
      </w:pPr>
      <w:r>
        <w:rPr>
          <w:rFonts w:eastAsia="仿宋"/>
        </w:rPr>
        <w:t>企业基本情况见表3.1-1，原辅材料情况见表3.1-2。</w:t>
      </w:r>
    </w:p>
    <w:p>
      <w:pPr>
        <w:spacing w:line="336" w:lineRule="auto"/>
        <w:ind w:firstLine="0" w:firstLineChars="0"/>
        <w:jc w:val="center"/>
        <w:rPr>
          <w:rFonts w:eastAsia="仿宋"/>
          <w:b/>
          <w:bCs/>
        </w:rPr>
      </w:pPr>
      <w:r>
        <w:rPr>
          <w:rFonts w:eastAsia="仿宋"/>
          <w:b/>
          <w:bCs/>
        </w:rPr>
        <w:t>表3.1-1   企业基本情况</w:t>
      </w:r>
    </w:p>
    <w:tbl>
      <w:tblPr>
        <w:tblStyle w:val="88"/>
        <w:tblW w:w="85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59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11" w:type="dxa"/>
            <w:tcBorders>
              <w:tl2br w:val="nil"/>
              <w:tr2bl w:val="nil"/>
            </w:tcBorders>
            <w:vAlign w:val="center"/>
          </w:tcPr>
          <w:p>
            <w:pPr>
              <w:shd w:val="clear"/>
              <w:spacing w:line="240" w:lineRule="auto"/>
              <w:ind w:firstLine="0" w:firstLineChars="0"/>
              <w:jc w:val="center"/>
              <w:rPr>
                <w:rFonts w:cs="Times New Roman"/>
                <w:sz w:val="24"/>
                <w:szCs w:val="24"/>
              </w:rPr>
            </w:pPr>
            <w:r>
              <w:rPr>
                <w:rFonts w:cs="Times New Roman"/>
                <w:sz w:val="24"/>
                <w:szCs w:val="24"/>
              </w:rPr>
              <w:t>企业名称</w:t>
            </w:r>
          </w:p>
        </w:tc>
        <w:tc>
          <w:tcPr>
            <w:tcW w:w="5911" w:type="dxa"/>
            <w:tcBorders>
              <w:tl2br w:val="nil"/>
              <w:tr2bl w:val="nil"/>
            </w:tcBorders>
            <w:vAlign w:val="center"/>
          </w:tcPr>
          <w:p>
            <w:pPr>
              <w:shd w:val="clear"/>
              <w:spacing w:line="240" w:lineRule="auto"/>
              <w:ind w:firstLine="0" w:firstLineChars="0"/>
              <w:jc w:val="left"/>
              <w:rPr>
                <w:rFonts w:hint="eastAsia" w:eastAsia="仿宋" w:cs="Times New Roman"/>
                <w:sz w:val="24"/>
                <w:szCs w:val="24"/>
                <w:lang w:eastAsia="zh-CN"/>
              </w:rPr>
            </w:pPr>
            <w:r>
              <w:rPr>
                <w:rFonts w:hint="eastAsia" w:cs="Times New Roman"/>
                <w:bCs/>
                <w:sz w:val="24"/>
                <w:szCs w:val="24"/>
                <w:lang w:eastAsia="zh-CN"/>
              </w:rPr>
              <w:t>咸阳黎明建设工程有限公司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11" w:type="dxa"/>
            <w:tcBorders>
              <w:tl2br w:val="nil"/>
              <w:tr2bl w:val="nil"/>
            </w:tcBorders>
            <w:vAlign w:val="center"/>
          </w:tcPr>
          <w:p>
            <w:pPr>
              <w:shd w:val="clear"/>
              <w:spacing w:line="240" w:lineRule="auto"/>
              <w:ind w:firstLine="0" w:firstLineChars="0"/>
              <w:jc w:val="center"/>
              <w:rPr>
                <w:rFonts w:cs="Times New Roman"/>
                <w:sz w:val="24"/>
                <w:szCs w:val="24"/>
              </w:rPr>
            </w:pPr>
            <w:r>
              <w:rPr>
                <w:rFonts w:cs="Times New Roman"/>
                <w:sz w:val="24"/>
                <w:szCs w:val="24"/>
              </w:rPr>
              <w:t>法人代表</w:t>
            </w:r>
          </w:p>
        </w:tc>
        <w:tc>
          <w:tcPr>
            <w:tcW w:w="5911" w:type="dxa"/>
            <w:tcBorders>
              <w:tl2br w:val="nil"/>
              <w:tr2bl w:val="nil"/>
            </w:tcBorders>
            <w:vAlign w:val="center"/>
          </w:tcPr>
          <w:p>
            <w:pPr>
              <w:shd w:val="clear"/>
              <w:spacing w:line="240" w:lineRule="auto"/>
              <w:ind w:firstLine="0" w:firstLineChars="0"/>
              <w:jc w:val="left"/>
              <w:rPr>
                <w:rFonts w:hint="eastAsia" w:eastAsia="仿宋" w:cs="Times New Roman"/>
                <w:sz w:val="24"/>
                <w:szCs w:val="24"/>
                <w:lang w:eastAsia="zh-CN"/>
              </w:rPr>
            </w:pPr>
            <w:r>
              <w:rPr>
                <w:rFonts w:hint="eastAsia" w:eastAsia="仿宋" w:cs="Times New Roman"/>
                <w:sz w:val="24"/>
                <w:szCs w:val="24"/>
                <w:lang w:eastAsia="zh-CN"/>
              </w:rPr>
              <w:t>李立都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11" w:type="dxa"/>
            <w:tcBorders>
              <w:tl2br w:val="nil"/>
              <w:tr2bl w:val="nil"/>
            </w:tcBorders>
            <w:vAlign w:val="center"/>
          </w:tcPr>
          <w:p>
            <w:pPr>
              <w:shd w:val="clear"/>
              <w:spacing w:line="240" w:lineRule="auto"/>
              <w:ind w:firstLine="0" w:firstLineChars="0"/>
              <w:jc w:val="center"/>
              <w:rPr>
                <w:rFonts w:cs="Times New Roman"/>
                <w:sz w:val="24"/>
                <w:szCs w:val="24"/>
              </w:rPr>
            </w:pPr>
            <w:r>
              <w:rPr>
                <w:rFonts w:cs="Times New Roman"/>
                <w:sz w:val="24"/>
                <w:szCs w:val="24"/>
              </w:rPr>
              <w:t>企业位置</w:t>
            </w:r>
          </w:p>
        </w:tc>
        <w:tc>
          <w:tcPr>
            <w:tcW w:w="5911" w:type="dxa"/>
            <w:tcBorders>
              <w:tl2br w:val="nil"/>
              <w:tr2bl w:val="nil"/>
            </w:tcBorders>
            <w:vAlign w:val="center"/>
          </w:tcPr>
          <w:p>
            <w:pPr>
              <w:shd w:val="clear"/>
              <w:spacing w:line="240" w:lineRule="auto"/>
              <w:ind w:firstLine="0" w:firstLineChars="0"/>
              <w:jc w:val="left"/>
              <w:rPr>
                <w:rFonts w:cs="Times New Roman"/>
                <w:sz w:val="24"/>
                <w:szCs w:val="24"/>
              </w:rPr>
            </w:pPr>
            <w:r>
              <w:rPr>
                <w:rFonts w:hint="eastAsia" w:cs="Times New Roman"/>
                <w:sz w:val="24"/>
                <w:szCs w:val="24"/>
              </w:rPr>
              <w:t>陕西省西咸新区</w:t>
            </w:r>
            <w:bookmarkStart w:id="73" w:name="_GoBack"/>
            <w:bookmarkEnd w:id="73"/>
            <w:r>
              <w:rPr>
                <w:rFonts w:hint="eastAsia" w:cs="Times New Roman"/>
                <w:sz w:val="24"/>
                <w:szCs w:val="24"/>
              </w:rPr>
              <w:t>秦汉新城周陵街办陵召村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11" w:type="dxa"/>
            <w:tcBorders>
              <w:tl2br w:val="nil"/>
              <w:tr2bl w:val="nil"/>
            </w:tcBorders>
            <w:vAlign w:val="center"/>
          </w:tcPr>
          <w:p>
            <w:pPr>
              <w:shd w:val="clear"/>
              <w:spacing w:line="240" w:lineRule="auto"/>
              <w:ind w:firstLine="0" w:firstLineChars="0"/>
              <w:jc w:val="center"/>
              <w:rPr>
                <w:rFonts w:cs="Times New Roman"/>
                <w:sz w:val="24"/>
                <w:szCs w:val="24"/>
              </w:rPr>
            </w:pPr>
            <w:r>
              <w:rPr>
                <w:rFonts w:cs="Times New Roman"/>
                <w:sz w:val="24"/>
                <w:szCs w:val="24"/>
              </w:rPr>
              <w:t>行业类别</w:t>
            </w:r>
          </w:p>
        </w:tc>
        <w:tc>
          <w:tcPr>
            <w:tcW w:w="5911" w:type="dxa"/>
            <w:tcBorders>
              <w:tl2br w:val="nil"/>
              <w:tr2bl w:val="nil"/>
            </w:tcBorders>
            <w:vAlign w:val="center"/>
          </w:tcPr>
          <w:p>
            <w:pPr>
              <w:shd w:val="clear"/>
              <w:spacing w:line="240" w:lineRule="auto"/>
              <w:ind w:firstLine="0" w:firstLineChars="0"/>
              <w:jc w:val="left"/>
              <w:rPr>
                <w:rFonts w:cs="Times New Roman"/>
                <w:sz w:val="24"/>
                <w:szCs w:val="24"/>
              </w:rPr>
            </w:pPr>
            <w:r>
              <w:rPr>
                <w:rFonts w:hint="eastAsia" w:cs="Times New Roman"/>
                <w:sz w:val="24"/>
                <w:szCs w:val="24"/>
              </w:rPr>
              <w:t>C3099其他非金属矿物制品制造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11" w:type="dxa"/>
            <w:tcBorders>
              <w:tl2br w:val="nil"/>
              <w:tr2bl w:val="nil"/>
            </w:tcBorders>
            <w:vAlign w:val="center"/>
          </w:tcPr>
          <w:p>
            <w:pPr>
              <w:shd w:val="clear"/>
              <w:spacing w:line="240" w:lineRule="auto"/>
              <w:ind w:firstLine="0" w:firstLineChars="0"/>
              <w:jc w:val="center"/>
              <w:rPr>
                <w:rFonts w:cs="Times New Roman"/>
                <w:sz w:val="24"/>
                <w:szCs w:val="24"/>
              </w:rPr>
            </w:pPr>
            <w:r>
              <w:rPr>
                <w:rFonts w:cs="Times New Roman"/>
                <w:sz w:val="24"/>
                <w:szCs w:val="24"/>
              </w:rPr>
              <w:t>原材料</w:t>
            </w:r>
          </w:p>
        </w:tc>
        <w:tc>
          <w:tcPr>
            <w:tcW w:w="5911" w:type="dxa"/>
            <w:tcBorders>
              <w:tl2br w:val="nil"/>
              <w:tr2bl w:val="nil"/>
            </w:tcBorders>
            <w:vAlign w:val="center"/>
          </w:tcPr>
          <w:p>
            <w:pPr>
              <w:pStyle w:val="2"/>
              <w:shd w:val="clear"/>
              <w:spacing w:after="0" w:line="240" w:lineRule="auto"/>
              <w:ind w:left="0" w:leftChars="0" w:firstLine="0" w:firstLineChars="0"/>
              <w:jc w:val="left"/>
              <w:rPr>
                <w:rFonts w:hint="default" w:ascii="Times New Roman" w:hAnsi="Times New Roman" w:eastAsia="仿宋"/>
                <w:color w:val="auto"/>
                <w:spacing w:val="0"/>
                <w:szCs w:val="24"/>
                <w:lang w:val="en-US" w:eastAsia="zh-CN"/>
              </w:rPr>
            </w:pPr>
            <w:r>
              <w:rPr>
                <w:rFonts w:hint="eastAsia" w:eastAsia="仿宋"/>
                <w:color w:val="auto"/>
                <w:spacing w:val="0"/>
                <w:szCs w:val="24"/>
                <w:lang w:val="en-US" w:eastAsia="zh-CN"/>
              </w:rPr>
              <w:t>石子、沥青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11" w:type="dxa"/>
            <w:tcBorders>
              <w:tl2br w:val="nil"/>
              <w:tr2bl w:val="nil"/>
            </w:tcBorders>
            <w:vAlign w:val="center"/>
          </w:tcPr>
          <w:p>
            <w:pPr>
              <w:shd w:val="clear"/>
              <w:spacing w:line="240" w:lineRule="auto"/>
              <w:ind w:firstLine="0" w:firstLineChars="0"/>
              <w:jc w:val="center"/>
              <w:rPr>
                <w:rFonts w:cs="Times New Roman"/>
                <w:sz w:val="24"/>
                <w:szCs w:val="24"/>
              </w:rPr>
            </w:pPr>
            <w:r>
              <w:rPr>
                <w:rFonts w:cs="Times New Roman"/>
                <w:sz w:val="24"/>
                <w:szCs w:val="24"/>
              </w:rPr>
              <w:t>产品</w:t>
            </w:r>
          </w:p>
        </w:tc>
        <w:tc>
          <w:tcPr>
            <w:tcW w:w="5911" w:type="dxa"/>
            <w:tcBorders>
              <w:tl2br w:val="nil"/>
              <w:tr2bl w:val="nil"/>
            </w:tcBorders>
            <w:vAlign w:val="center"/>
          </w:tcPr>
          <w:p>
            <w:pPr>
              <w:shd w:val="clear"/>
              <w:spacing w:line="240" w:lineRule="auto"/>
              <w:ind w:firstLine="0" w:firstLineChars="0"/>
              <w:jc w:val="left"/>
              <w:rPr>
                <w:rFonts w:hint="default" w:eastAsia="仿宋_GB2312" w:cs="Times New Roman"/>
                <w:sz w:val="24"/>
                <w:szCs w:val="24"/>
                <w:lang w:val="en-US" w:eastAsia="zh-CN"/>
              </w:rPr>
            </w:pPr>
            <w:r>
              <w:rPr>
                <w:rFonts w:hint="eastAsia" w:cs="Times New Roman"/>
                <w:sz w:val="24"/>
                <w:szCs w:val="24"/>
                <w:lang w:val="en-US" w:eastAsia="zh-CN"/>
              </w:rPr>
              <w:t>沥青混凝土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11" w:type="dxa"/>
            <w:tcBorders>
              <w:tl2br w:val="nil"/>
              <w:tr2bl w:val="nil"/>
            </w:tcBorders>
            <w:vAlign w:val="center"/>
          </w:tcPr>
          <w:p>
            <w:pPr>
              <w:shd w:val="clear"/>
              <w:spacing w:line="240" w:lineRule="auto"/>
              <w:ind w:firstLine="0" w:firstLineChars="0"/>
              <w:jc w:val="center"/>
              <w:rPr>
                <w:rFonts w:cs="Times New Roman"/>
                <w:sz w:val="24"/>
                <w:szCs w:val="24"/>
              </w:rPr>
            </w:pPr>
            <w:r>
              <w:rPr>
                <w:rFonts w:cs="Times New Roman"/>
                <w:sz w:val="24"/>
                <w:szCs w:val="24"/>
              </w:rPr>
              <w:t>生产工艺</w:t>
            </w:r>
          </w:p>
        </w:tc>
        <w:tc>
          <w:tcPr>
            <w:tcW w:w="5911" w:type="dxa"/>
            <w:tcBorders>
              <w:tl2br w:val="nil"/>
              <w:tr2bl w:val="nil"/>
            </w:tcBorders>
            <w:vAlign w:val="center"/>
          </w:tcPr>
          <w:p>
            <w:pPr>
              <w:shd w:val="clear"/>
              <w:spacing w:line="240" w:lineRule="auto"/>
              <w:ind w:firstLine="0" w:firstLineChars="0"/>
              <w:jc w:val="left"/>
              <w:rPr>
                <w:rFonts w:cs="Times New Roman"/>
                <w:sz w:val="24"/>
                <w:szCs w:val="24"/>
              </w:rPr>
            </w:pPr>
            <w:r>
              <w:rPr>
                <w:rFonts w:hint="eastAsia" w:cs="Times New Roman"/>
                <w:sz w:val="24"/>
                <w:szCs w:val="24"/>
                <w:lang w:val="en-US" w:eastAsia="zh-CN"/>
              </w:rPr>
              <w:t>石子烘干、沥青加热、搅拌制成成品。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11" w:type="dxa"/>
            <w:tcBorders>
              <w:tl2br w:val="nil"/>
              <w:tr2bl w:val="nil"/>
            </w:tcBorders>
            <w:vAlign w:val="center"/>
          </w:tcPr>
          <w:p>
            <w:pPr>
              <w:shd w:val="clear"/>
              <w:spacing w:line="240" w:lineRule="auto"/>
              <w:ind w:firstLine="0" w:firstLineChars="0"/>
              <w:jc w:val="center"/>
              <w:rPr>
                <w:rFonts w:cs="Times New Roman"/>
                <w:sz w:val="24"/>
                <w:szCs w:val="24"/>
              </w:rPr>
            </w:pPr>
            <w:r>
              <w:rPr>
                <w:rFonts w:cs="Times New Roman"/>
                <w:sz w:val="24"/>
                <w:szCs w:val="24"/>
              </w:rPr>
              <w:t>占地面积</w:t>
            </w:r>
          </w:p>
        </w:tc>
        <w:tc>
          <w:tcPr>
            <w:tcW w:w="5911" w:type="dxa"/>
            <w:tcBorders>
              <w:tl2br w:val="nil"/>
              <w:tr2bl w:val="nil"/>
            </w:tcBorders>
            <w:vAlign w:val="center"/>
          </w:tcPr>
          <w:p>
            <w:pPr>
              <w:shd w:val="clear"/>
              <w:spacing w:line="240" w:lineRule="auto"/>
              <w:ind w:firstLine="0" w:firstLineChars="0"/>
              <w:jc w:val="left"/>
              <w:rPr>
                <w:rFonts w:cs="Times New Roman"/>
                <w:sz w:val="24"/>
                <w:szCs w:val="24"/>
              </w:rPr>
            </w:pPr>
            <w:r>
              <w:rPr>
                <w:rFonts w:hint="default" w:ascii="Times New Roman" w:hAnsi="Times New Roman" w:eastAsia="宋体" w:cs="Times New Roman"/>
                <w:kern w:val="0"/>
                <w:sz w:val="24"/>
              </w:rPr>
              <w:t>23371.0m</w:t>
            </w:r>
            <w:r>
              <w:rPr>
                <w:rFonts w:hint="default" w:ascii="Times New Roman" w:hAnsi="Times New Roman" w:eastAsia="宋体" w:cs="Times New Roman"/>
                <w:kern w:val="0"/>
                <w:sz w:val="24"/>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11" w:type="dxa"/>
            <w:tcBorders>
              <w:tl2br w:val="nil"/>
              <w:tr2bl w:val="nil"/>
            </w:tcBorders>
            <w:vAlign w:val="center"/>
          </w:tcPr>
          <w:p>
            <w:pPr>
              <w:shd w:val="clear"/>
              <w:spacing w:line="240" w:lineRule="auto"/>
              <w:ind w:firstLine="0" w:firstLineChars="0"/>
              <w:jc w:val="center"/>
              <w:rPr>
                <w:rFonts w:cs="Times New Roman"/>
                <w:sz w:val="24"/>
                <w:szCs w:val="24"/>
              </w:rPr>
            </w:pPr>
            <w:r>
              <w:rPr>
                <w:rFonts w:cs="Times New Roman"/>
                <w:sz w:val="24"/>
                <w:szCs w:val="24"/>
              </w:rPr>
              <w:t>职工人数及上班制度</w:t>
            </w:r>
          </w:p>
        </w:tc>
        <w:tc>
          <w:tcPr>
            <w:tcW w:w="5911" w:type="dxa"/>
            <w:tcBorders>
              <w:tl2br w:val="nil"/>
              <w:tr2bl w:val="nil"/>
            </w:tcBorders>
            <w:vAlign w:val="center"/>
          </w:tcPr>
          <w:p>
            <w:pPr>
              <w:pStyle w:val="1490"/>
              <w:shd w:val="clear"/>
              <w:spacing w:line="240" w:lineRule="auto"/>
              <w:ind w:firstLine="0" w:firstLineChars="0"/>
              <w:jc w:val="left"/>
              <w:rPr>
                <w:rFonts w:eastAsia="仿宋"/>
                <w:bCs w:val="0"/>
                <w:color w:val="auto"/>
                <w:sz w:val="24"/>
                <w:szCs w:val="24"/>
              </w:rPr>
            </w:pPr>
            <w:r>
              <w:rPr>
                <w:rFonts w:hint="eastAsia" w:eastAsia="仿宋"/>
                <w:bCs w:val="0"/>
                <w:color w:val="auto"/>
                <w:sz w:val="24"/>
                <w:szCs w:val="24"/>
              </w:rPr>
              <w:t>本项目劳动定员15人，项目运营后提供住宿和一日三餐，实行一班制，每班8h，每年生产</w:t>
            </w:r>
            <w:r>
              <w:rPr>
                <w:rFonts w:hint="eastAsia" w:eastAsia="仿宋"/>
                <w:bCs w:val="0"/>
                <w:color w:val="auto"/>
                <w:sz w:val="24"/>
                <w:szCs w:val="24"/>
                <w:lang w:val="en-US" w:eastAsia="zh-CN"/>
              </w:rPr>
              <w:t>30</w:t>
            </w:r>
            <w:r>
              <w:rPr>
                <w:rFonts w:hint="eastAsia" w:eastAsia="仿宋"/>
                <w:bCs w:val="0"/>
                <w:color w:val="auto"/>
                <w:sz w:val="24"/>
                <w:szCs w:val="24"/>
              </w:rPr>
              <w:t>0天。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11" w:type="dxa"/>
            <w:tcBorders>
              <w:tl2br w:val="nil"/>
              <w:tr2bl w:val="nil"/>
            </w:tcBorders>
            <w:vAlign w:val="center"/>
          </w:tcPr>
          <w:p>
            <w:pPr>
              <w:shd w:val="clear"/>
              <w:spacing w:line="240" w:lineRule="auto"/>
              <w:ind w:firstLine="0" w:firstLineChars="0"/>
              <w:jc w:val="center"/>
              <w:rPr>
                <w:rFonts w:cs="Times New Roman"/>
                <w:sz w:val="24"/>
                <w:szCs w:val="24"/>
              </w:rPr>
            </w:pPr>
            <w:r>
              <w:rPr>
                <w:rFonts w:cs="Times New Roman"/>
                <w:sz w:val="24"/>
                <w:szCs w:val="24"/>
              </w:rPr>
              <w:t>供水</w:t>
            </w:r>
          </w:p>
        </w:tc>
        <w:tc>
          <w:tcPr>
            <w:tcW w:w="5911" w:type="dxa"/>
            <w:tcBorders>
              <w:tl2br w:val="nil"/>
              <w:tr2bl w:val="nil"/>
            </w:tcBorders>
            <w:vAlign w:val="center"/>
          </w:tcPr>
          <w:p>
            <w:pPr>
              <w:shd w:val="clear"/>
              <w:spacing w:line="240" w:lineRule="auto"/>
              <w:ind w:firstLine="0" w:firstLineChars="0"/>
              <w:rPr>
                <w:rFonts w:cs="Times New Roman"/>
                <w:sz w:val="24"/>
                <w:szCs w:val="24"/>
              </w:rPr>
            </w:pPr>
            <w:r>
              <w:rPr>
                <w:rFonts w:cs="Times New Roman"/>
                <w:bCs/>
                <w:kern w:val="0"/>
                <w:sz w:val="24"/>
                <w:szCs w:val="24"/>
                <w:lang w:bidi="zh-CN"/>
              </w:rPr>
              <w:t>本项目用水由市政供水管网提供</w:t>
            </w:r>
            <w:r>
              <w:rPr>
                <w:rFonts w:hint="eastAsia" w:cs="Times New Roman"/>
                <w:bCs/>
                <w:kern w:val="0"/>
                <w:sz w:val="24"/>
                <w:szCs w:val="24"/>
                <w:lang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11" w:type="dxa"/>
            <w:tcBorders>
              <w:tl2br w:val="nil"/>
              <w:tr2bl w:val="nil"/>
            </w:tcBorders>
            <w:vAlign w:val="center"/>
          </w:tcPr>
          <w:p>
            <w:pPr>
              <w:shd w:val="clear"/>
              <w:spacing w:line="240" w:lineRule="auto"/>
              <w:ind w:firstLine="0" w:firstLineChars="0"/>
              <w:jc w:val="center"/>
              <w:rPr>
                <w:rFonts w:cs="Times New Roman"/>
                <w:bCs/>
                <w:kern w:val="0"/>
                <w:sz w:val="24"/>
                <w:szCs w:val="24"/>
              </w:rPr>
            </w:pPr>
            <w:r>
              <w:rPr>
                <w:rFonts w:cs="Times New Roman"/>
                <w:bCs/>
                <w:kern w:val="0"/>
                <w:sz w:val="24"/>
                <w:szCs w:val="24"/>
              </w:rPr>
              <w:t>供电</w:t>
            </w:r>
          </w:p>
        </w:tc>
        <w:tc>
          <w:tcPr>
            <w:tcW w:w="5911" w:type="dxa"/>
            <w:tcBorders>
              <w:tl2br w:val="nil"/>
              <w:tr2bl w:val="nil"/>
            </w:tcBorders>
            <w:vAlign w:val="center"/>
          </w:tcPr>
          <w:p>
            <w:pPr>
              <w:shd w:val="clear"/>
              <w:spacing w:line="240" w:lineRule="auto"/>
              <w:ind w:firstLine="0" w:firstLineChars="0"/>
              <w:rPr>
                <w:rFonts w:cs="Times New Roman"/>
                <w:bCs/>
                <w:kern w:val="0"/>
                <w:sz w:val="24"/>
                <w:szCs w:val="24"/>
              </w:rPr>
            </w:pPr>
            <w:r>
              <w:rPr>
                <w:rFonts w:cs="Times New Roman"/>
                <w:bCs/>
                <w:kern w:val="0"/>
                <w:sz w:val="24"/>
                <w:szCs w:val="24"/>
                <w:lang w:bidi="zh-CN"/>
              </w:rPr>
              <w:t>本项目供电由项目所在地供电局供应</w:t>
            </w:r>
            <w:r>
              <w:rPr>
                <w:rFonts w:hint="eastAsia" w:cs="Times New Roman"/>
                <w:bCs/>
                <w:kern w:val="0"/>
                <w:sz w:val="24"/>
                <w:szCs w:val="24"/>
                <w:lang w:bidi="zh-CN"/>
              </w:rPr>
              <w:t>。</w:t>
            </w:r>
          </w:p>
        </w:tc>
      </w:tr>
    </w:tbl>
    <w:p>
      <w:pPr>
        <w:pStyle w:val="36"/>
        <w:keepNext w:val="0"/>
        <w:keepLines w:val="0"/>
        <w:pageBreakBefore w:val="0"/>
        <w:widowControl w:val="0"/>
        <w:kinsoku/>
        <w:wordWrap/>
        <w:overflowPunct w:val="0"/>
        <w:topLinePunct w:val="0"/>
        <w:autoSpaceDE/>
        <w:autoSpaceDN/>
        <w:bidi w:val="0"/>
        <w:adjustRightInd/>
        <w:snapToGrid/>
        <w:spacing w:after="0" w:line="240" w:lineRule="auto"/>
        <w:ind w:firstLine="0" w:firstLineChars="0"/>
        <w:jc w:val="center"/>
        <w:textAlignment w:val="auto"/>
        <w:rPr>
          <w:rFonts w:eastAsia="仿宋"/>
          <w:b/>
          <w:bCs/>
        </w:rPr>
      </w:pPr>
      <w:r>
        <w:rPr>
          <w:rFonts w:eastAsia="仿宋"/>
          <w:b/>
          <w:bCs/>
        </w:rPr>
        <w:t>表3.1-2   项目主要原辅材料消耗表</w:t>
      </w:r>
    </w:p>
    <w:tbl>
      <w:tblPr>
        <w:tblStyle w:val="88"/>
        <w:tblW w:w="850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09"/>
        <w:gridCol w:w="2629"/>
        <w:gridCol w:w="2197"/>
        <w:gridCol w:w="25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52"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类别</w:t>
            </w:r>
          </w:p>
        </w:tc>
        <w:tc>
          <w:tcPr>
            <w:tcW w:w="1546"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名称</w:t>
            </w:r>
          </w:p>
        </w:tc>
        <w:tc>
          <w:tcPr>
            <w:tcW w:w="1292"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年消耗量</w:t>
            </w:r>
          </w:p>
        </w:tc>
        <w:tc>
          <w:tcPr>
            <w:tcW w:w="1510"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52"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1</w:t>
            </w:r>
          </w:p>
        </w:tc>
        <w:tc>
          <w:tcPr>
            <w:tcW w:w="1546"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沥青</w:t>
            </w:r>
          </w:p>
        </w:tc>
        <w:tc>
          <w:tcPr>
            <w:tcW w:w="1292"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10000</w:t>
            </w:r>
          </w:p>
        </w:tc>
        <w:tc>
          <w:tcPr>
            <w:tcW w:w="1510"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52"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2</w:t>
            </w:r>
          </w:p>
        </w:tc>
        <w:tc>
          <w:tcPr>
            <w:tcW w:w="1546"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碎石</w:t>
            </w:r>
          </w:p>
        </w:tc>
        <w:tc>
          <w:tcPr>
            <w:tcW w:w="1292"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190000</w:t>
            </w:r>
          </w:p>
        </w:tc>
        <w:tc>
          <w:tcPr>
            <w:tcW w:w="1510"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52"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3</w:t>
            </w:r>
          </w:p>
        </w:tc>
        <w:tc>
          <w:tcPr>
            <w:tcW w:w="1546"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矿粉</w:t>
            </w:r>
          </w:p>
        </w:tc>
        <w:tc>
          <w:tcPr>
            <w:tcW w:w="1292"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4103</w:t>
            </w:r>
          </w:p>
        </w:tc>
        <w:tc>
          <w:tcPr>
            <w:tcW w:w="1510" w:type="pct"/>
            <w:noWrap w:val="0"/>
            <w:vAlign w:val="center"/>
          </w:tcPr>
          <w:p>
            <w:pPr>
              <w:pStyle w:val="111"/>
              <w:autoSpaceDE w:val="0"/>
              <w:autoSpaceDN w:val="0"/>
              <w:rPr>
                <w:rFonts w:hint="default" w:ascii="Times New Roman" w:hAnsi="Times New Roman" w:cs="Times New Roman"/>
                <w:color w:val="auto"/>
              </w:rPr>
            </w:pPr>
            <w:r>
              <w:rPr>
                <w:rFonts w:hint="default" w:ascii="Times New Roman" w:hAnsi="Times New Roman" w:cs="Times New Roman"/>
                <w:color w:val="auto"/>
              </w:rPr>
              <w:t>t</w:t>
            </w:r>
          </w:p>
        </w:tc>
      </w:tr>
    </w:tbl>
    <w:p>
      <w:pPr>
        <w:pStyle w:val="7"/>
        <w:rPr>
          <w:rFonts w:cs="Times New Roman"/>
        </w:rPr>
      </w:pPr>
      <w:r>
        <w:rPr>
          <w:rFonts w:cs="Times New Roman"/>
        </w:rPr>
        <w:t>3.1.2</w:t>
      </w:r>
      <w:bookmarkStart w:id="14" w:name="_Toc26997"/>
      <w:r>
        <w:rPr>
          <w:rFonts w:cs="Times New Roman"/>
        </w:rPr>
        <w:t>企业所在区域自然条件</w:t>
      </w:r>
      <w:bookmarkEnd w:id="14"/>
    </w:p>
    <w:p>
      <w:pPr>
        <w:shd w:val="clear"/>
        <w:ind w:firstLine="547"/>
        <w:rPr>
          <w:rFonts w:hint="default" w:ascii="Times New Roman" w:hAnsi="Times New Roman" w:eastAsia="仿宋" w:cs="Times New Roman"/>
          <w:color w:val="auto"/>
        </w:rPr>
      </w:pPr>
      <w:r>
        <w:rPr>
          <w:rFonts w:hint="default" w:ascii="Times New Roman" w:hAnsi="Times New Roman" w:eastAsia="仿宋" w:cs="Times New Roman"/>
          <w:color w:val="auto"/>
        </w:rPr>
        <w:t>（1）地理位置</w:t>
      </w:r>
    </w:p>
    <w:p>
      <w:pPr>
        <w:snapToGrid w:val="0"/>
        <w:spacing w:line="360" w:lineRule="auto"/>
        <w:ind w:firstLine="560" w:firstLineChars="200"/>
        <w:rPr>
          <w:rFonts w:hint="default" w:ascii="Times New Roman" w:hAnsi="Times New Roman" w:eastAsia="仿宋" w:cs="Times New Roman"/>
          <w:sz w:val="28"/>
          <w:szCs w:val="32"/>
        </w:rPr>
      </w:pPr>
      <w:r>
        <w:rPr>
          <w:rFonts w:hint="default" w:ascii="Times New Roman" w:hAnsi="Times New Roman" w:eastAsia="仿宋" w:cs="Times New Roman"/>
          <w:sz w:val="28"/>
          <w:szCs w:val="32"/>
        </w:rPr>
        <w:t>西咸新区位于西安、咸阳两市接合部，东临高陵县和未央区，背接三原、泾阳县，西邻户县和兴平市，总面积882平方公里。新区东距西安市中心10公里，西距咸阳市中心3公里。</w:t>
      </w:r>
    </w:p>
    <w:p>
      <w:pPr>
        <w:snapToGrid w:val="0"/>
        <w:spacing w:line="360" w:lineRule="auto"/>
        <w:ind w:firstLine="560" w:firstLineChars="200"/>
        <w:rPr>
          <w:rFonts w:hint="default" w:ascii="Times New Roman" w:hAnsi="Times New Roman" w:eastAsia="仿宋" w:cs="Times New Roman"/>
          <w:color w:val="auto"/>
          <w:sz w:val="28"/>
          <w:szCs w:val="32"/>
          <w:highlight w:val="none"/>
        </w:rPr>
      </w:pPr>
      <w:r>
        <w:rPr>
          <w:rFonts w:hint="default" w:ascii="Times New Roman" w:hAnsi="Times New Roman" w:eastAsia="仿宋" w:cs="Times New Roman"/>
          <w:kern w:val="0"/>
          <w:sz w:val="28"/>
          <w:szCs w:val="32"/>
        </w:rPr>
        <w:t>本项目位于</w:t>
      </w:r>
      <w:r>
        <w:rPr>
          <w:rFonts w:hint="default" w:ascii="Times New Roman" w:hAnsi="Times New Roman" w:eastAsia="仿宋" w:cs="Times New Roman"/>
          <w:sz w:val="28"/>
          <w:szCs w:val="32"/>
        </w:rPr>
        <w:t>西咸新区秦汉新城周陵镇陵召村二组</w:t>
      </w:r>
      <w:r>
        <w:rPr>
          <w:rFonts w:hint="default" w:ascii="Times New Roman" w:hAnsi="Times New Roman" w:eastAsia="仿宋" w:cs="Times New Roman"/>
          <w:kern w:val="0"/>
          <w:sz w:val="28"/>
          <w:szCs w:val="32"/>
        </w:rPr>
        <w:t>，项目地理坐标为N34°23′39.75"，E108°44′10.15"。项目地理位置图见附图1。项目北侧为咸宋路，西侧、南侧、东侧为空地。</w:t>
      </w:r>
    </w:p>
    <w:p>
      <w:pPr>
        <w:shd w:val="clear"/>
        <w:ind w:firstLine="547"/>
        <w:rPr>
          <w:rFonts w:hint="default" w:ascii="Times New Roman" w:hAnsi="Times New Roman" w:eastAsia="仿宋" w:cs="Times New Roman"/>
          <w:color w:val="auto"/>
        </w:rPr>
      </w:pPr>
      <w:r>
        <w:rPr>
          <w:rFonts w:hint="default" w:ascii="Times New Roman" w:hAnsi="Times New Roman" w:eastAsia="仿宋" w:cs="Times New Roman"/>
          <w:color w:val="auto"/>
        </w:rPr>
        <w:t>（2）地形地貌</w:t>
      </w:r>
    </w:p>
    <w:p>
      <w:pPr>
        <w:snapToGrid w:val="0"/>
        <w:spacing w:line="360" w:lineRule="auto"/>
        <w:ind w:firstLine="560" w:firstLineChars="200"/>
        <w:rPr>
          <w:rFonts w:hint="default" w:ascii="Times New Roman" w:hAnsi="Times New Roman" w:eastAsia="仿宋" w:cs="Times New Roman"/>
          <w:sz w:val="28"/>
          <w:szCs w:val="32"/>
        </w:rPr>
      </w:pPr>
      <w:r>
        <w:rPr>
          <w:rFonts w:hint="default" w:ascii="Times New Roman" w:hAnsi="Times New Roman" w:eastAsia="仿宋" w:cs="Times New Roman"/>
          <w:sz w:val="28"/>
          <w:szCs w:val="32"/>
        </w:rPr>
        <w:t>西咸新区渭河以南以平原为主，海拔400m~700m，地势平坦。渭河以北地势呈阶梯形增高。</w:t>
      </w:r>
      <w:r>
        <w:rPr>
          <w:rFonts w:hint="default" w:ascii="Times New Roman" w:hAnsi="Times New Roman" w:eastAsia="仿宋" w:cs="Times New Roman"/>
          <w:bCs/>
          <w:sz w:val="28"/>
          <w:szCs w:val="32"/>
        </w:rPr>
        <w:t>地表形态大体分为南北两大部分。南部属秦岭山地，北部属渭河平原。全市地势南高北低，西高东低。秦岭为褶皱断块式基岩山地，山高谷深，地势起伏大。渭河平原开阔平坦，主要由河漫滩、阶地和山前冲洪积平原组成，地表广覆黄土。南北两大部分以秦岭北麓断层为界，地形突变，分界明显，山地面积略大于平原面积。</w:t>
      </w:r>
    </w:p>
    <w:p>
      <w:pPr>
        <w:shd w:val="clear"/>
        <w:ind w:firstLine="547"/>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（3）水文特征</w:t>
      </w:r>
    </w:p>
    <w:p>
      <w:pPr>
        <w:snapToGrid w:val="0"/>
        <w:spacing w:line="360" w:lineRule="auto"/>
        <w:ind w:firstLine="560" w:firstLineChars="200"/>
        <w:rPr>
          <w:rFonts w:hint="default" w:ascii="Times New Roman" w:hAnsi="Times New Roman" w:eastAsia="仿宋" w:cs="Times New Roman"/>
          <w:sz w:val="28"/>
          <w:szCs w:val="32"/>
        </w:rPr>
      </w:pPr>
      <w:r>
        <w:rPr>
          <w:rFonts w:hint="default" w:ascii="Times New Roman" w:hAnsi="Times New Roman" w:eastAsia="仿宋" w:cs="Times New Roman"/>
          <w:sz w:val="28"/>
          <w:szCs w:val="32"/>
        </w:rPr>
        <w:t>区内主要河流有渭河、泾河、沣河，均属黄河水系。其中，渭河为黄河一级支流，由西向东横贯全境，河流曲折，长度50公里，河床宽度600—1000米，河水较浅，平水期0—3米。</w:t>
      </w:r>
    </w:p>
    <w:p>
      <w:pPr>
        <w:keepNext w:val="0"/>
        <w:keepLines w:val="0"/>
        <w:suppressLineNumbers w:val="0"/>
        <w:spacing w:before="0" w:beforeAutospacing="0" w:after="0" w:afterAutospacing="0" w:line="360" w:lineRule="auto"/>
        <w:ind w:left="0" w:right="0" w:firstLine="480"/>
        <w:rPr>
          <w:rFonts w:hint="default" w:ascii="Times New Roman" w:hAnsi="Times New Roman" w:eastAsia="仿宋" w:cs="Times New Roman"/>
          <w:color w:val="auto"/>
          <w:sz w:val="28"/>
          <w:szCs w:val="32"/>
          <w:highlight w:val="none"/>
        </w:rPr>
      </w:pPr>
      <w:r>
        <w:rPr>
          <w:rFonts w:hint="default" w:ascii="Times New Roman" w:hAnsi="Times New Roman" w:eastAsia="仿宋" w:cs="Times New Roman"/>
          <w:sz w:val="28"/>
          <w:szCs w:val="32"/>
        </w:rPr>
        <w:t>本项目东南侧为渭河，距本项目所在地18km。</w:t>
      </w:r>
    </w:p>
    <w:p>
      <w:pPr>
        <w:shd w:val="clear"/>
        <w:ind w:firstLine="547"/>
        <w:rPr>
          <w:rFonts w:hint="default" w:ascii="Times New Roman" w:hAnsi="Times New Roman" w:eastAsia="仿宋" w:cs="Times New Roman"/>
          <w:color w:val="auto"/>
          <w:lang w:bidi="zh-CN"/>
        </w:rPr>
      </w:pPr>
      <w:r>
        <w:rPr>
          <w:rFonts w:hint="default" w:ascii="Times New Roman" w:hAnsi="Times New Roman" w:eastAsia="仿宋" w:cs="Times New Roman"/>
          <w:color w:val="auto"/>
          <w:lang w:bidi="zh-CN"/>
        </w:rPr>
        <w:t>（4）气象条件</w:t>
      </w:r>
    </w:p>
    <w:p>
      <w:pPr>
        <w:snapToGrid w:val="0"/>
        <w:spacing w:line="360" w:lineRule="auto"/>
        <w:ind w:firstLine="560" w:firstLineChars="200"/>
        <w:rPr>
          <w:rFonts w:hint="default" w:ascii="Times New Roman" w:hAnsi="Times New Roman" w:eastAsia="仿宋" w:cs="Times New Roman"/>
          <w:sz w:val="28"/>
          <w:szCs w:val="32"/>
        </w:rPr>
      </w:pPr>
      <w:r>
        <w:rPr>
          <w:rFonts w:hint="default" w:ascii="Times New Roman" w:hAnsi="Times New Roman" w:eastAsia="仿宋" w:cs="Times New Roman"/>
          <w:bCs/>
          <w:sz w:val="28"/>
          <w:szCs w:val="32"/>
        </w:rPr>
        <w:t>区域属暖温带半湿润大陆性季风气候，冷暖干湿，四季分明。冬季寒冷、风小、多雾、少雨雪；春季温暖、干燥、多风、气候多变；夏季炎热多雨，伏旱突出，多雷雨大风；秋季凉爽，气温速降，降霖明显。年日照时数1983～2267小时，日照百分率41～51%。气温平均日较差10.0～12.0℃，极端最高气温41.8℃（1998年6月21日），极端最低气温-20.6℃（1955年1月11日）。平均早霜日10月28日，终霜日4月3日，无霜期182～236天。近5年平均气温15.0℃，冬季最冷月12月平均气温1.3℃，夏季最热月7月平均气温28.0℃，春季4月平均气温16.7℃，秋季10月平均气温14.4℃。冬季寒冷，夏季炎热。年降水量550.5mm，降水多集中在6～10月，占年降水的75.1%，其中9月最多，占20.0%，为110.2mm。主要气象灾害为干旱（冬、春、伏旱）和雨涝（秋涝）。</w:t>
      </w:r>
    </w:p>
    <w:p>
      <w:pPr>
        <w:shd w:val="clear"/>
        <w:ind w:firstLine="547"/>
        <w:rPr>
          <w:rFonts w:hint="default" w:ascii="Times New Roman" w:hAnsi="Times New Roman" w:eastAsia="仿宋" w:cs="Times New Roman"/>
          <w:color w:val="auto"/>
        </w:rPr>
      </w:pPr>
      <w:r>
        <w:rPr>
          <w:rFonts w:hint="default" w:ascii="Times New Roman" w:hAnsi="Times New Roman" w:eastAsia="仿宋" w:cs="Times New Roman"/>
          <w:color w:val="auto"/>
        </w:rPr>
        <w:t>（5）生态环境</w:t>
      </w:r>
    </w:p>
    <w:p>
      <w:pPr>
        <w:spacing w:line="360" w:lineRule="auto"/>
        <w:ind w:firstLine="560" w:firstLineChars="200"/>
        <w:textAlignment w:val="baseline"/>
        <w:rPr>
          <w:rFonts w:hint="default" w:ascii="Times New Roman" w:hAnsi="Times New Roman" w:eastAsia="仿宋" w:cs="Times New Roman"/>
          <w:bCs/>
          <w:sz w:val="28"/>
          <w:szCs w:val="32"/>
        </w:rPr>
      </w:pPr>
      <w:r>
        <w:rPr>
          <w:rFonts w:hint="default" w:ascii="Times New Roman" w:hAnsi="Times New Roman" w:eastAsia="仿宋" w:cs="Times New Roman"/>
          <w:bCs/>
          <w:sz w:val="28"/>
          <w:szCs w:val="32"/>
        </w:rPr>
        <w:t xml:space="preserve">区域内地带性土壤为褐土，农业土壤为土。植被以农作物为主，种植有小麦、玉米及少量蔬菜。无天然林和原生自然植物群落，主要为人工栽培的农田道路绿化林木及少量苗圃，树种有桐、杨、槐、松及柏树等，田间及田埂地带生长着于农业生态系统相互依托的少量次生自然物种，这些野生植物加快了植被的恢复再生，从而减轻了区内的水土流失。常见的野生草灌植物有：季草、灰条、刺儿菜、马齿苋、艾蒿、爬地草、节节草及少量灌木等。 </w:t>
      </w:r>
    </w:p>
    <w:p>
      <w:pPr>
        <w:shd w:val="clear"/>
        <w:ind w:firstLine="547"/>
        <w:rPr>
          <w:rFonts w:hint="default" w:ascii="Times New Roman" w:hAnsi="Times New Roman" w:eastAsia="仿宋" w:cs="Times New Roman"/>
          <w:color w:val="auto"/>
          <w:sz w:val="32"/>
          <w:szCs w:val="32"/>
          <w:lang w:bidi="zh-CN"/>
        </w:rPr>
      </w:pPr>
      <w:r>
        <w:rPr>
          <w:rFonts w:hint="default" w:ascii="Times New Roman" w:hAnsi="Times New Roman" w:eastAsia="仿宋" w:cs="Times New Roman"/>
          <w:bCs/>
          <w:sz w:val="28"/>
          <w:szCs w:val="32"/>
        </w:rPr>
        <w:t>根据现场踏勘及调查，项目所在地不涉及自然保护区、风景名胜区等生态敏感区，评价区内无国家和地方保护动植物。</w:t>
      </w:r>
    </w:p>
    <w:p>
      <w:pPr>
        <w:pStyle w:val="7"/>
        <w:rPr>
          <w:rFonts w:cs="Times New Roman"/>
        </w:rPr>
      </w:pPr>
      <w:r>
        <w:rPr>
          <w:rFonts w:cs="Times New Roman"/>
        </w:rPr>
        <w:t>3.1.3项目总平面布置</w:t>
      </w:r>
    </w:p>
    <w:p>
      <w:pPr>
        <w:rPr>
          <w:rFonts w:eastAsia="仿宋"/>
          <w:bCs/>
          <w:color w:val="000000" w:themeColor="text1"/>
          <w:kern w:val="0"/>
        </w:rPr>
      </w:pPr>
      <w:r>
        <w:rPr>
          <w:rFonts w:eastAsia="仿宋"/>
          <w:color w:val="000000" w:themeColor="text1"/>
        </w:rPr>
        <w:t>根据厂区平面布置，本项目厂区内分为生产区和办公区两大区域，车间按照当地规划要求设计，满足场地安全、卫生、防火要求。合理绿化，创造良好的工作环境，平面布置合理</w:t>
      </w:r>
      <w:r>
        <w:rPr>
          <w:rFonts w:eastAsia="仿宋"/>
          <w:bCs/>
          <w:color w:val="000000" w:themeColor="text1"/>
        </w:rPr>
        <w:t>。</w:t>
      </w:r>
    </w:p>
    <w:p>
      <w:pPr>
        <w:rPr>
          <w:rFonts w:eastAsia="仿宋"/>
          <w:color w:val="000000" w:themeColor="text1"/>
        </w:rPr>
      </w:pPr>
      <w:r>
        <w:rPr>
          <w:rFonts w:eastAsia="仿宋"/>
          <w:color w:val="000000" w:themeColor="text1"/>
        </w:rPr>
        <w:t>平面布置见附图1。</w:t>
      </w:r>
    </w:p>
    <w:p>
      <w:pPr>
        <w:pStyle w:val="6"/>
        <w:rPr>
          <w:color w:val="000000" w:themeColor="text1"/>
        </w:rPr>
      </w:pPr>
      <w:bookmarkStart w:id="15" w:name="_Toc30001"/>
      <w:bookmarkStart w:id="16" w:name="_Toc30989"/>
      <w:r>
        <w:rPr>
          <w:color w:val="000000" w:themeColor="text1"/>
        </w:rPr>
        <w:t>3.2企业周边环境风险受体情况</w:t>
      </w:r>
      <w:bookmarkEnd w:id="15"/>
      <w:bookmarkEnd w:id="16"/>
    </w:p>
    <w:p>
      <w:pPr>
        <w:shd w:val="clear"/>
        <w:ind w:firstLine="547"/>
        <w:rPr>
          <w:color w:val="000000"/>
          <w:sz w:val="28"/>
          <w:szCs w:val="24"/>
        </w:rPr>
      </w:pPr>
      <w:bookmarkStart w:id="17" w:name="_Toc303873168"/>
      <w:r>
        <w:rPr>
          <w:rFonts w:hint="eastAsia"/>
          <w:color w:val="000000"/>
          <w:sz w:val="28"/>
          <w:szCs w:val="24"/>
          <w:lang w:val="en-US" w:eastAsia="zh-CN"/>
        </w:rPr>
        <w:t>根据</w:t>
      </w:r>
      <w:r>
        <w:rPr>
          <w:rFonts w:hint="eastAsia"/>
          <w:color w:val="000000"/>
          <w:sz w:val="28"/>
          <w:szCs w:val="24"/>
          <w:lang w:eastAsia="zh-CN"/>
        </w:rPr>
        <w:t>本公司</w:t>
      </w:r>
      <w:r>
        <w:rPr>
          <w:rFonts w:hint="eastAsia"/>
          <w:color w:val="000000"/>
          <w:sz w:val="28"/>
          <w:szCs w:val="24"/>
          <w:lang w:val="en-US" w:eastAsia="zh-CN"/>
        </w:rPr>
        <w:t>可能发生的环境风险事故可能影响的范围，主要调查本公司周边2.5km范围内大气环境及下游10km范围内水环境</w:t>
      </w:r>
      <w:r>
        <w:rPr>
          <w:rFonts w:hint="eastAsia"/>
          <w:color w:val="000000"/>
          <w:sz w:val="28"/>
          <w:szCs w:val="24"/>
          <w:lang w:eastAsia="zh-CN"/>
        </w:rPr>
        <w:t>受体，</w:t>
      </w:r>
      <w:r>
        <w:rPr>
          <w:rFonts w:hint="eastAsia"/>
          <w:color w:val="000000"/>
          <w:sz w:val="28"/>
          <w:szCs w:val="24"/>
          <w:lang w:val="en-US" w:eastAsia="zh-CN"/>
        </w:rPr>
        <w:t>详</w:t>
      </w:r>
      <w:r>
        <w:rPr>
          <w:color w:val="000000"/>
          <w:sz w:val="28"/>
          <w:szCs w:val="24"/>
        </w:rPr>
        <w:t>见表</w:t>
      </w:r>
      <w:r>
        <w:rPr>
          <w:rFonts w:hint="eastAsia"/>
          <w:color w:val="000000"/>
          <w:sz w:val="28"/>
          <w:szCs w:val="24"/>
          <w:lang w:val="en-US" w:eastAsia="zh-CN"/>
        </w:rPr>
        <w:t>3</w:t>
      </w:r>
      <w:r>
        <w:rPr>
          <w:color w:val="000000"/>
          <w:sz w:val="28"/>
          <w:szCs w:val="24"/>
        </w:rPr>
        <w:t>.2-1。</w:t>
      </w:r>
    </w:p>
    <w:p>
      <w:pPr>
        <w:pStyle w:val="111"/>
        <w:shd w:val="clear"/>
        <w:rPr>
          <w:rFonts w:hint="default" w:ascii="Times New Roman" w:hAnsi="Times New Roman" w:cs="Times New Roman"/>
          <w:b/>
          <w:bCs/>
          <w:color w:val="auto"/>
        </w:rPr>
      </w:pPr>
      <w:r>
        <w:rPr>
          <w:rFonts w:hint="eastAsia" w:ascii="Times New Roman" w:hAnsi="Times New Roman" w:cs="Times New Roman"/>
          <w:b/>
          <w:bCs/>
          <w:color w:val="auto"/>
          <w:lang w:val="en-US" w:eastAsia="zh-CN"/>
        </w:rPr>
        <w:t>3</w:t>
      </w:r>
      <w:r>
        <w:rPr>
          <w:rFonts w:hint="default" w:ascii="Times New Roman" w:hAnsi="Times New Roman" w:cs="Times New Roman"/>
          <w:b/>
          <w:bCs/>
          <w:color w:val="auto"/>
        </w:rPr>
        <w:t>.2-1  主要环境</w:t>
      </w:r>
      <w:r>
        <w:rPr>
          <w:rFonts w:hint="default" w:ascii="Times New Roman" w:hAnsi="Times New Roman" w:cs="Times New Roman"/>
          <w:b/>
          <w:bCs/>
          <w:color w:val="auto"/>
          <w:lang w:val="en-US" w:eastAsia="zh-CN"/>
        </w:rPr>
        <w:t>风险受体调查</w:t>
      </w:r>
      <w:r>
        <w:rPr>
          <w:rFonts w:hint="default" w:ascii="Times New Roman" w:hAnsi="Times New Roman" w:cs="Times New Roman"/>
          <w:b/>
          <w:bCs/>
          <w:color w:val="auto"/>
        </w:rPr>
        <w:t>表</w:t>
      </w:r>
    </w:p>
    <w:bookmarkEnd w:id="17"/>
    <w:tbl>
      <w:tblPr>
        <w:tblStyle w:val="88"/>
        <w:tblW w:w="907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74"/>
        <w:gridCol w:w="2060"/>
        <w:gridCol w:w="1965"/>
        <w:gridCol w:w="1249"/>
        <w:gridCol w:w="242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bookmarkStart w:id="18" w:name="_Toc7550"/>
            <w:r>
              <w:rPr>
                <w:rFonts w:hint="default" w:ascii="Times New Roman" w:hAnsi="Times New Roman" w:eastAsia="仿宋" w:cs="Times New Roman"/>
                <w:sz w:val="24"/>
                <w:szCs w:val="24"/>
                <w:lang w:val="en-US" w:eastAsia="zh-CN"/>
              </w:rPr>
              <w:t>风险受体</w:t>
            </w: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类别</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lang w:val="en-US" w:eastAsia="zh-CN"/>
              </w:rPr>
              <w:t>规模</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相对位置</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与项目距离m</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lang w:eastAsia="zh-CN"/>
              </w:rPr>
              <w:t>大气环境风险受体</w:t>
            </w: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王府井百货</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5000人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NW</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300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周礼佳苑安居小区</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3000人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NW</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500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新庄村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1000人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E</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5</w:t>
            </w:r>
            <w:r>
              <w:rPr>
                <w:rFonts w:hint="default" w:ascii="Times New Roman" w:hAnsi="Times New Roman" w:eastAsia="仿宋" w:cs="Times New Roman"/>
                <w:sz w:val="24"/>
                <w:szCs w:val="24"/>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陵召村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500人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W</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5</w:t>
            </w:r>
            <w:r>
              <w:rPr>
                <w:rFonts w:hint="default" w:ascii="Times New Roman" w:hAnsi="Times New Roman" w:eastAsia="仿宋" w:cs="Times New Roman"/>
                <w:sz w:val="24"/>
                <w:szCs w:val="24"/>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伍家村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300人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SW</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17</w:t>
            </w:r>
            <w:r>
              <w:rPr>
                <w:rFonts w:hint="default" w:ascii="Times New Roman" w:hAnsi="Times New Roman" w:eastAsia="仿宋" w:cs="Times New Roman"/>
                <w:sz w:val="24"/>
                <w:szCs w:val="24"/>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王车村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500人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SW</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2000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司魏东村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500人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SW</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1</w:t>
            </w:r>
            <w:r>
              <w:rPr>
                <w:rFonts w:hint="default" w:ascii="Times New Roman" w:hAnsi="Times New Roman" w:eastAsia="仿宋" w:cs="Times New Roman"/>
                <w:sz w:val="24"/>
                <w:szCs w:val="24"/>
                <w:lang w:val="en-US" w:eastAsia="zh-CN"/>
              </w:rPr>
              <w:t>700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李家寨村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500人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SW</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220</w:t>
            </w:r>
            <w:r>
              <w:rPr>
                <w:rFonts w:hint="default" w:ascii="Times New Roman" w:hAnsi="Times New Roman" w:eastAsia="仿宋" w:cs="Times New Roman"/>
                <w:sz w:val="24"/>
                <w:szCs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东大寨村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200人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W</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2</w:t>
            </w:r>
            <w:r>
              <w:rPr>
                <w:rFonts w:hint="default" w:ascii="Times New Roman" w:hAnsi="Times New Roman" w:eastAsia="仿宋" w:cs="Times New Roman"/>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西大寨村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300人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NW</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245</w:t>
            </w:r>
            <w:r>
              <w:rPr>
                <w:rFonts w:hint="default" w:ascii="Times New Roman" w:hAnsi="Times New Roman" w:eastAsia="仿宋" w:cs="Times New Roman"/>
                <w:sz w:val="24"/>
                <w:szCs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崔家村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100人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NW</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16</w:t>
            </w:r>
            <w:r>
              <w:rPr>
                <w:rFonts w:hint="default" w:ascii="Times New Roman" w:hAnsi="Times New Roman" w:eastAsia="仿宋" w:cs="Times New Roman"/>
                <w:sz w:val="24"/>
                <w:szCs w:val="24"/>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贺家村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1000人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NE</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1</w:t>
            </w:r>
            <w:r>
              <w:rPr>
                <w:rFonts w:hint="default" w:ascii="Times New Roman" w:hAnsi="Times New Roman" w:eastAsia="仿宋" w:cs="Times New Roman"/>
                <w:sz w:val="24"/>
                <w:szCs w:val="24"/>
                <w:lang w:val="en-US" w:eastAsia="zh-CN"/>
              </w:rPr>
              <w:t>300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南贺村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800人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NE</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190</w:t>
            </w:r>
            <w:r>
              <w:rPr>
                <w:rFonts w:hint="default" w:ascii="Times New Roman" w:hAnsi="Times New Roman" w:eastAsia="仿宋" w:cs="Times New Roman"/>
                <w:sz w:val="24"/>
                <w:szCs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羊过村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100人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SE</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20</w:t>
            </w:r>
            <w:r>
              <w:rPr>
                <w:rFonts w:hint="default" w:ascii="Times New Roman" w:hAnsi="Times New Roman" w:eastAsia="仿宋" w:cs="Times New Roman"/>
                <w:sz w:val="24"/>
                <w:szCs w:val="24"/>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137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eastAsia="zh-CN"/>
              </w:rPr>
            </w:pPr>
          </w:p>
        </w:tc>
        <w:tc>
          <w:tcPr>
            <w:tcW w:w="20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费家村</w:t>
            </w:r>
          </w:p>
        </w:tc>
        <w:tc>
          <w:tcPr>
            <w:tcW w:w="19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eastAsia="zh-CN"/>
              </w:rPr>
              <w:t>200人</w:t>
            </w:r>
          </w:p>
        </w:tc>
        <w:tc>
          <w:tcPr>
            <w:tcW w:w="1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zh-CN" w:eastAsia="zh-CN"/>
              </w:rPr>
            </w:pPr>
            <w:r>
              <w:rPr>
                <w:rFonts w:hint="default" w:ascii="Times New Roman" w:hAnsi="Times New Roman" w:eastAsia="仿宋" w:cs="Times New Roman"/>
                <w:sz w:val="24"/>
                <w:szCs w:val="24"/>
                <w:lang w:eastAsia="zh-CN"/>
              </w:rPr>
              <w:t>NW</w:t>
            </w:r>
          </w:p>
        </w:tc>
        <w:tc>
          <w:tcPr>
            <w:tcW w:w="242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2200</w:t>
            </w:r>
          </w:p>
        </w:tc>
      </w:tr>
    </w:tbl>
    <w:p>
      <w:pPr>
        <w:shd w:val="clear"/>
        <w:ind w:firstLine="547"/>
        <w:rPr>
          <w:rFonts w:hint="default" w:ascii="Times New Roman" w:hAnsi="Times New Roman" w:cs="Times New Roman"/>
          <w:color w:val="000000"/>
          <w:sz w:val="28"/>
          <w:szCs w:val="24"/>
        </w:rPr>
      </w:pPr>
      <w:r>
        <w:rPr>
          <w:rFonts w:hint="default" w:ascii="Times New Roman" w:hAnsi="Times New Roman" w:cs="Times New Roman"/>
          <w:color w:val="000000"/>
          <w:sz w:val="28"/>
          <w:szCs w:val="24"/>
        </w:rPr>
        <w:t>⑵ 确定环境风险受体类型（E）</w:t>
      </w:r>
    </w:p>
    <w:p>
      <w:pPr>
        <w:rPr>
          <w:rFonts w:eastAsia="仿宋"/>
        </w:rPr>
      </w:pPr>
      <w:r>
        <w:rPr>
          <w:rFonts w:eastAsia="仿宋"/>
        </w:rPr>
        <w:t>环境风险受体分为大气环境风险受体、水环境风险受体和土壤环境风险受体。其中，大气环境风险受体主要包括居住、医疗卫生、文化教育、科研、行政办公等主要功能区域内的人群，按人口数量进行指标量化；水环境风险受体主要包括饮用水水源保护区、自来水取水口、自然保护区、重要湿地、特殊生态系统、水产养殖区、鱼虾产卵场、天然渔场等区域，可按其脆弱性和敏感性进行级别划分，同时考虑跨界水体；土壤环境风险受体主要为企业周边的基本农田保护区、居住商用地等区域。</w:t>
      </w:r>
    </w:p>
    <w:p>
      <w:pPr>
        <w:rPr>
          <w:rFonts w:eastAsia="仿宋"/>
        </w:rPr>
      </w:pPr>
      <w:r>
        <w:rPr>
          <w:rFonts w:eastAsia="仿宋"/>
        </w:rPr>
        <w:t>根据《企业突发环境事件风险评估指南（试行）》分类，依环境风险受体的重要性和敏感程度，有高到低将企业周边的环境风险受体分为类型1、类型2和类型3，分别以E1、E2和E3表示，企业周边环境风险受体情况划分表见</w:t>
      </w:r>
      <w:r>
        <w:rPr>
          <w:rFonts w:hint="eastAsia" w:eastAsia="仿宋"/>
        </w:rPr>
        <w:t>3.2-2</w:t>
      </w:r>
      <w:r>
        <w:rPr>
          <w:rFonts w:eastAsia="仿宋"/>
        </w:rPr>
        <w:t>。</w:t>
      </w:r>
    </w:p>
    <w:p>
      <w:pPr>
        <w:jc w:val="center"/>
        <w:rPr>
          <w:rFonts w:eastAsia="仿宋"/>
          <w:b/>
          <w:bCs/>
        </w:rPr>
      </w:pPr>
      <w:r>
        <w:rPr>
          <w:rFonts w:eastAsia="仿宋"/>
          <w:b/>
          <w:bCs/>
        </w:rPr>
        <w:t>表</w:t>
      </w:r>
      <w:r>
        <w:rPr>
          <w:rFonts w:hint="eastAsia" w:eastAsia="仿宋"/>
          <w:b/>
          <w:bCs/>
        </w:rPr>
        <w:t>3.2-2</w:t>
      </w:r>
      <w:r>
        <w:rPr>
          <w:rFonts w:eastAsia="仿宋"/>
          <w:b/>
          <w:bCs/>
        </w:rPr>
        <w:t xml:space="preserve">   企业周边环境风险受体情况划分表</w:t>
      </w:r>
    </w:p>
    <w:tbl>
      <w:tblPr>
        <w:tblStyle w:val="88"/>
        <w:tblW w:w="848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5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tl2br w:val="nil"/>
              <w:tr2bl w:val="nil"/>
            </w:tcBorders>
            <w:vAlign w:val="center"/>
          </w:tcPr>
          <w:p>
            <w:pPr>
              <w:kinsoku w:val="0"/>
              <w:spacing w:line="240" w:lineRule="auto"/>
              <w:ind w:firstLine="0" w:firstLineChars="0"/>
              <w:jc w:val="center"/>
              <w:rPr>
                <w:rFonts w:eastAsia="仿宋"/>
                <w:b/>
                <w:bCs/>
                <w:sz w:val="21"/>
                <w:szCs w:val="21"/>
              </w:rPr>
            </w:pPr>
            <w:r>
              <w:rPr>
                <w:rFonts w:eastAsia="仿宋"/>
                <w:b/>
                <w:bCs/>
                <w:sz w:val="21"/>
                <w:szCs w:val="21"/>
              </w:rPr>
              <w:t>类别</w:t>
            </w:r>
          </w:p>
        </w:tc>
        <w:tc>
          <w:tcPr>
            <w:tcW w:w="7521" w:type="dxa"/>
            <w:tcBorders>
              <w:tl2br w:val="nil"/>
              <w:tr2bl w:val="nil"/>
            </w:tcBorders>
            <w:vAlign w:val="center"/>
          </w:tcPr>
          <w:p>
            <w:pPr>
              <w:kinsoku w:val="0"/>
              <w:spacing w:line="240" w:lineRule="auto"/>
              <w:ind w:firstLine="0" w:firstLineChars="0"/>
              <w:jc w:val="center"/>
              <w:rPr>
                <w:rFonts w:eastAsia="仿宋"/>
                <w:b/>
                <w:bCs/>
                <w:sz w:val="21"/>
                <w:szCs w:val="21"/>
              </w:rPr>
            </w:pPr>
            <w:r>
              <w:rPr>
                <w:rFonts w:eastAsia="仿宋"/>
                <w:b/>
                <w:bCs/>
                <w:sz w:val="21"/>
                <w:szCs w:val="21"/>
              </w:rPr>
              <w:t>环境风险受体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tl2br w:val="nil"/>
              <w:tr2bl w:val="nil"/>
            </w:tcBorders>
            <w:vAlign w:val="center"/>
          </w:tcPr>
          <w:p>
            <w:pPr>
              <w:ind w:firstLine="0" w:firstLineChars="0"/>
              <w:jc w:val="center"/>
              <w:rPr>
                <w:rFonts w:eastAsia="仿宋"/>
                <w:sz w:val="21"/>
                <w:szCs w:val="21"/>
              </w:rPr>
            </w:pPr>
            <w:r>
              <w:rPr>
                <w:rFonts w:eastAsia="仿宋"/>
                <w:sz w:val="21"/>
                <w:szCs w:val="21"/>
              </w:rPr>
              <w:t>类型1（E1）</w:t>
            </w:r>
          </w:p>
        </w:tc>
        <w:tc>
          <w:tcPr>
            <w:tcW w:w="7521" w:type="dxa"/>
            <w:tcBorders>
              <w:tl2br w:val="nil"/>
              <w:tr2bl w:val="nil"/>
            </w:tcBorders>
            <w:vAlign w:val="center"/>
          </w:tcPr>
          <w:p>
            <w:pPr>
              <w:ind w:firstLine="0" w:firstLineChars="0"/>
              <w:rPr>
                <w:rFonts w:eastAsia="仿宋"/>
                <w:sz w:val="21"/>
                <w:szCs w:val="21"/>
              </w:rPr>
            </w:pPr>
            <w:r>
              <w:rPr>
                <w:rFonts w:eastAsia="仿宋"/>
                <w:sz w:val="21"/>
                <w:szCs w:val="21"/>
              </w:rPr>
              <w:t>●企业雨水排口、清净下水排口、污水排口下游10公里范围内有如下一类或多类环境风险受体的：乡镇及以上城镇饮用水水源（地表水或地下水）保护区；自来水厂取水口；水源</w:t>
            </w:r>
            <w:r>
              <w:rPr>
                <w:rFonts w:hint="eastAsia" w:eastAsia="仿宋"/>
                <w:sz w:val="21"/>
                <w:szCs w:val="21"/>
                <w:lang w:eastAsia="zh-CN"/>
              </w:rPr>
              <w:t>函</w:t>
            </w:r>
            <w:r>
              <w:rPr>
                <w:rFonts w:eastAsia="仿宋"/>
                <w:sz w:val="21"/>
                <w:szCs w:val="21"/>
              </w:rPr>
              <w:t>养区；自然保护区；重要湿地；珍稀濒危野生动植物天然集中分布区；重要水生生物的自然产卵场及索饵场、越冬场和洄游通道；风景名胜区；特殊生态系统；世界文化和自然遗产地；红树林、珊瑚礁等滨海湿地生态系统；珍稀、濒危海洋生物的天然集中分布区；海洋特别保护区；海上自然保护区；盐场保护区；海水浴场；海洋自然历史遗迹；</w:t>
            </w:r>
          </w:p>
          <w:p>
            <w:pPr>
              <w:ind w:firstLine="0" w:firstLineChars="0"/>
              <w:rPr>
                <w:rFonts w:eastAsia="仿宋"/>
                <w:sz w:val="21"/>
                <w:szCs w:val="21"/>
              </w:rPr>
            </w:pPr>
            <w:r>
              <w:rPr>
                <w:rFonts w:eastAsia="仿宋"/>
                <w:sz w:val="21"/>
                <w:szCs w:val="21"/>
              </w:rPr>
              <w:t>●以企业雨水排口（含泄洪渠）、清净下水排口、</w:t>
            </w:r>
            <w:r>
              <w:fldChar w:fldCharType="begin"/>
            </w:r>
            <w:r>
              <w:instrText xml:space="preserve"> HYPERLINK "http://cpro.baidu.com/cpro/ui/uijs.php?adclass=0&amp;app_id=0&amp;c=news&amp;cf=1001&amp;ch=0&amp;di=128&amp;fv=0&amp;is_app=0&amp;jk=90efb50d9e7a508f&amp;k=%B7%CF%CB%AE&amp;k0=%B7%CF%CB%AE&amp;kdi0=0&amp;luki=9&amp;n=10&amp;p=baidu&amp;q=baidusiteerror_cpr&amp;rb=1&amp;rs=1&amp;seller_id=1&amp;sid=8f507a9edb5ef90&amp;ssp2=1&amp;stid=0&amp;t=tpclicked3_hc&amp;tu=u1698901&amp;u=http%3A%2F%2F3y%2Euu456%2Ecom%2Fbp%5F6fwd727pcz2teb98imus%5F4%2Ehtml&amp;urlid=0" \t "_blank" </w:instrText>
            </w:r>
            <w:r>
              <w:fldChar w:fldCharType="separate"/>
            </w:r>
            <w:r>
              <w:rPr>
                <w:rFonts w:eastAsia="仿宋"/>
                <w:sz w:val="21"/>
                <w:szCs w:val="21"/>
              </w:rPr>
              <w:t>废水</w:t>
            </w:r>
            <w:r>
              <w:rPr>
                <w:rFonts w:eastAsia="仿宋"/>
                <w:sz w:val="21"/>
                <w:szCs w:val="21"/>
              </w:rPr>
              <w:fldChar w:fldCharType="end"/>
            </w:r>
            <w:r>
              <w:rPr>
                <w:rFonts w:eastAsia="仿宋"/>
                <w:sz w:val="21"/>
                <w:szCs w:val="21"/>
              </w:rPr>
              <w:t>总排口算起，</w:t>
            </w:r>
            <w:r>
              <w:fldChar w:fldCharType="begin"/>
            </w:r>
            <w:r>
              <w:instrText xml:space="preserve"> HYPERLINK "http://cpro.baidu.com/cpro/ui/uijs.php?adclass=0&amp;app_id=0&amp;c=news&amp;cf=1001&amp;ch=0&amp;di=128&amp;fv=0&amp;is_app=0&amp;jk=90efb50d9e7a508f&amp;k=%C5%C5%CB%AE&amp;k0=%C5%C5%CB%AE&amp;kdi0=0&amp;luki=6&amp;n=10&amp;p=baidu&amp;q=baidusiteerror_cpr&amp;rb=1&amp;rs=1&amp;seller_id=1&amp;sid=8f507a9edb5ef90&amp;ssp2=1&amp;stid=0&amp;t=tpclicked3_hc&amp;tu=u1698901&amp;u=http%3A%2F%2F3y%2Euu456%2Ecom%2Fbp%5F6fwd727pcz2teb98imus%5F4%2Ehtml&amp;urlid=0" \t "_blank" </w:instrText>
            </w:r>
            <w:r>
              <w:fldChar w:fldCharType="separate"/>
            </w:r>
            <w:r>
              <w:rPr>
                <w:rFonts w:eastAsia="仿宋"/>
                <w:sz w:val="21"/>
                <w:szCs w:val="21"/>
              </w:rPr>
              <w:t>排水</w:t>
            </w:r>
            <w:r>
              <w:rPr>
                <w:rFonts w:eastAsia="仿宋"/>
                <w:sz w:val="21"/>
                <w:szCs w:val="21"/>
              </w:rPr>
              <w:fldChar w:fldCharType="end"/>
            </w:r>
            <w:r>
              <w:rPr>
                <w:rFonts w:eastAsia="仿宋"/>
                <w:sz w:val="21"/>
                <w:szCs w:val="21"/>
              </w:rPr>
              <w:t>进入受纳河流最大流速时，24小时流经范围内涉跨国界或省界的；</w:t>
            </w:r>
          </w:p>
          <w:p>
            <w:pPr>
              <w:ind w:firstLine="0" w:firstLineChars="0"/>
              <w:rPr>
                <w:rFonts w:eastAsia="仿宋"/>
                <w:sz w:val="21"/>
                <w:szCs w:val="21"/>
              </w:rPr>
            </w:pPr>
            <w:r>
              <w:rPr>
                <w:rFonts w:eastAsia="仿宋"/>
                <w:sz w:val="21"/>
                <w:szCs w:val="21"/>
              </w:rPr>
              <w:t>●企业周边现状不满足环评及批复的卫生防护距离或大气环境防护距离等要求的；</w:t>
            </w:r>
          </w:p>
          <w:p>
            <w:pPr>
              <w:ind w:firstLine="0" w:firstLineChars="0"/>
              <w:rPr>
                <w:rFonts w:eastAsia="仿宋"/>
                <w:sz w:val="21"/>
                <w:szCs w:val="21"/>
              </w:rPr>
            </w:pPr>
            <w:r>
              <w:rPr>
                <w:rFonts w:eastAsia="仿宋"/>
                <w:sz w:val="21"/>
                <w:szCs w:val="21"/>
              </w:rPr>
              <w:t>●企业周边5公里范围内居住区、医疗卫生、文化教育、科研、行政办公等机构人口总数大于5万人，或企业周边500米范围内人口总数大于1000人，或企业周边5公里涉及军事禁区、军事管理区、国家相关保密区域；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tl2br w:val="nil"/>
              <w:tr2bl w:val="nil"/>
            </w:tcBorders>
            <w:vAlign w:val="center"/>
          </w:tcPr>
          <w:p>
            <w:pPr>
              <w:ind w:firstLine="0" w:firstLineChars="0"/>
              <w:jc w:val="center"/>
              <w:rPr>
                <w:rFonts w:eastAsia="仿宋"/>
                <w:sz w:val="21"/>
                <w:szCs w:val="21"/>
              </w:rPr>
            </w:pPr>
            <w:r>
              <w:rPr>
                <w:rFonts w:eastAsia="仿宋"/>
                <w:sz w:val="21"/>
                <w:szCs w:val="21"/>
              </w:rPr>
              <w:t>类型2（E2）</w:t>
            </w:r>
          </w:p>
        </w:tc>
        <w:tc>
          <w:tcPr>
            <w:tcW w:w="7521" w:type="dxa"/>
            <w:tcBorders>
              <w:tl2br w:val="nil"/>
              <w:tr2bl w:val="nil"/>
            </w:tcBorders>
            <w:vAlign w:val="center"/>
          </w:tcPr>
          <w:p>
            <w:pPr>
              <w:widowControl/>
              <w:ind w:firstLine="0" w:firstLineChars="0"/>
              <w:rPr>
                <w:rFonts w:eastAsia="仿宋"/>
                <w:sz w:val="21"/>
                <w:szCs w:val="21"/>
              </w:rPr>
            </w:pPr>
            <w:r>
              <w:rPr>
                <w:rFonts w:eastAsia="仿宋"/>
                <w:sz w:val="21"/>
                <w:szCs w:val="21"/>
              </w:rPr>
              <w:t>●企业</w:t>
            </w:r>
            <w:r>
              <w:fldChar w:fldCharType="begin"/>
            </w:r>
            <w:r>
              <w:instrText xml:space="preserve"> HYPERLINK "http://cpro.baidu.com/cpro/ui/uijs.php?adclass=0&amp;app_id=0&amp;c=news&amp;cf=1001&amp;ch=0&amp;di=128&amp;fv=0&amp;is_app=0&amp;jk=90efb50d9e7a508f&amp;k=%D3%EA%CB%AE&amp;k0=%D3%EA%CB%AE&amp;kdi0=0&amp;luki=2&amp;n=10&amp;p=baidu&amp;q=baidusiteerror_cpr&amp;rb=1&amp;rs=1&amp;seller_id=1&amp;sid=8f507a9edb5ef90&amp;ssp2=1&amp;stid=0&amp;t=tpclicked3_hc&amp;tu=u1698901&amp;u=http%3A%2F%2F3y%2Euu456%2Ecom%2Fbp%5F6fwd727pcz2teb98imus%5F4%2Ehtml&amp;urlid=0" \t "_blank" </w:instrText>
            </w:r>
            <w:r>
              <w:fldChar w:fldCharType="separate"/>
            </w:r>
            <w:r>
              <w:rPr>
                <w:rFonts w:eastAsia="仿宋"/>
                <w:sz w:val="21"/>
                <w:szCs w:val="21"/>
              </w:rPr>
              <w:t>雨水</w:t>
            </w:r>
            <w:r>
              <w:rPr>
                <w:rFonts w:eastAsia="仿宋"/>
                <w:sz w:val="21"/>
                <w:szCs w:val="21"/>
              </w:rPr>
              <w:fldChar w:fldCharType="end"/>
            </w:r>
            <w:r>
              <w:rPr>
                <w:rFonts w:eastAsia="仿宋"/>
                <w:sz w:val="21"/>
                <w:szCs w:val="21"/>
              </w:rPr>
              <w:t>排口、清净</w:t>
            </w:r>
            <w:r>
              <w:fldChar w:fldCharType="begin"/>
            </w:r>
            <w:r>
              <w:instrText xml:space="preserve"> HYPERLINK "http://cpro.baidu.com/cpro/ui/uijs.php?adclass=0&amp;app_id=0&amp;c=news&amp;cf=1001&amp;ch=0&amp;di=128&amp;fv=0&amp;is_app=0&amp;jk=90efb50d9e7a508f&amp;k=%CF%C2%CB%AE&amp;k0=%CF%C2%CB%AE&amp;kdi0=0&amp;luki=7&amp;n=10&amp;p=baidu&amp;q=baidusiteerror_cpr&amp;rb=1&amp;rs=1&amp;seller_id=1&amp;sid=8f507a9edb5ef90&amp;ssp2=1&amp;stid=0&amp;t=tpclicked3_hc&amp;tu=u1698901&amp;u=http%3A%2F%2F3y%2Euu456%2Ecom%2Fbp%5F6fwd727pcz2teb98imus%5F4%2Ehtml&amp;urlid=0" \t "_blank" </w:instrText>
            </w:r>
            <w:r>
              <w:fldChar w:fldCharType="separate"/>
            </w:r>
            <w:r>
              <w:rPr>
                <w:rFonts w:eastAsia="仿宋"/>
                <w:sz w:val="21"/>
                <w:szCs w:val="21"/>
              </w:rPr>
              <w:t>下水</w:t>
            </w:r>
            <w:r>
              <w:rPr>
                <w:rFonts w:eastAsia="仿宋"/>
                <w:sz w:val="21"/>
                <w:szCs w:val="21"/>
              </w:rPr>
              <w:fldChar w:fldCharType="end"/>
            </w:r>
            <w:r>
              <w:rPr>
                <w:rFonts w:eastAsia="仿宋"/>
                <w:sz w:val="21"/>
                <w:szCs w:val="21"/>
              </w:rPr>
              <w:t>排口、</w:t>
            </w:r>
            <w:r>
              <w:fldChar w:fldCharType="begin"/>
            </w:r>
            <w:r>
              <w:instrText xml:space="preserve"> HYPERLINK "http://cpro.baidu.com/cpro/ui/uijs.php?adclass=0&amp;app_id=0&amp;c=news&amp;cf=1001&amp;ch=0&amp;di=128&amp;fv=0&amp;is_app=0&amp;jk=90efb50d9e7a508f&amp;k=%CE%DB%CB%AE&amp;k0=%CE%DB%CB%AE&amp;kdi0=0&amp;luki=3&amp;n=10&amp;p=baidu&amp;q=baidusiteerror_cpr&amp;rb=1&amp;rs=1&amp;seller_id=1&amp;sid=8f507a9edb5ef90&amp;ssp2=1&amp;stid=0&amp;t=tpclicked3_hc&amp;tu=u1698901&amp;u=http%3A%2F%2F3y%2Euu456%2Ecom%2Fbp%5F6fwd727pcz2teb98imus%5F4%2Ehtml&amp;urlid=0" \t "_blank" </w:instrText>
            </w:r>
            <w:r>
              <w:fldChar w:fldCharType="separate"/>
            </w:r>
            <w:r>
              <w:rPr>
                <w:rFonts w:eastAsia="仿宋"/>
                <w:sz w:val="21"/>
                <w:szCs w:val="21"/>
              </w:rPr>
              <w:t>污水</w:t>
            </w:r>
            <w:r>
              <w:rPr>
                <w:rFonts w:eastAsia="仿宋"/>
                <w:sz w:val="21"/>
                <w:szCs w:val="21"/>
              </w:rPr>
              <w:fldChar w:fldCharType="end"/>
            </w:r>
            <w:r>
              <w:rPr>
                <w:rFonts w:eastAsia="仿宋"/>
                <w:sz w:val="21"/>
                <w:szCs w:val="21"/>
              </w:rPr>
              <w:t>排口下游10公里范围内有如下一类或多类环境风险受体：水产养殖区；天然渔场；耕地、基本农田保护区；富营养化水域；基本草原；森林公园；地质公园；天然林；海滨风景游览区；具有重要经济价值的海洋生物生存区域；</w:t>
            </w:r>
          </w:p>
          <w:p>
            <w:pPr>
              <w:widowControl/>
              <w:ind w:firstLine="0" w:firstLineChars="0"/>
              <w:rPr>
                <w:rFonts w:eastAsia="仿宋"/>
                <w:sz w:val="21"/>
                <w:szCs w:val="21"/>
              </w:rPr>
            </w:pPr>
            <w:r>
              <w:rPr>
                <w:rFonts w:eastAsia="仿宋"/>
                <w:sz w:val="21"/>
                <w:szCs w:val="21"/>
              </w:rPr>
              <w:t>●企业周边5公里范围内居住区、医疗卫生、文化教育、科研、行政办公等机构人口总数大于1万人，小于5万人；或企业周边500米范围内人口总数大于500人，小于1000人；</w:t>
            </w:r>
          </w:p>
          <w:p>
            <w:pPr>
              <w:widowControl/>
              <w:ind w:firstLine="0" w:firstLineChars="0"/>
              <w:rPr>
                <w:rFonts w:eastAsia="仿宋"/>
                <w:sz w:val="21"/>
                <w:szCs w:val="21"/>
              </w:rPr>
            </w:pPr>
            <w:r>
              <w:rPr>
                <w:rFonts w:eastAsia="仿宋"/>
                <w:sz w:val="21"/>
                <w:szCs w:val="21"/>
              </w:rPr>
              <w:t>●企业位于溶岩地貌、泄洪区、泥石流多发等地区；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tl2br w:val="nil"/>
              <w:tr2bl w:val="nil"/>
            </w:tcBorders>
            <w:vAlign w:val="center"/>
          </w:tcPr>
          <w:p>
            <w:pPr>
              <w:ind w:firstLine="0" w:firstLineChars="0"/>
              <w:jc w:val="center"/>
              <w:rPr>
                <w:rFonts w:eastAsia="仿宋"/>
                <w:sz w:val="21"/>
                <w:szCs w:val="21"/>
              </w:rPr>
            </w:pPr>
            <w:r>
              <w:rPr>
                <w:rFonts w:eastAsia="仿宋"/>
                <w:sz w:val="21"/>
                <w:szCs w:val="21"/>
              </w:rPr>
              <w:t>类型3（E3）</w:t>
            </w:r>
          </w:p>
        </w:tc>
        <w:tc>
          <w:tcPr>
            <w:tcW w:w="7521" w:type="dxa"/>
            <w:tcBorders>
              <w:tl2br w:val="nil"/>
              <w:tr2bl w:val="nil"/>
            </w:tcBorders>
            <w:vAlign w:val="center"/>
          </w:tcPr>
          <w:p>
            <w:pPr>
              <w:widowControl/>
              <w:ind w:firstLine="0" w:firstLineChars="0"/>
              <w:rPr>
                <w:rFonts w:eastAsia="仿宋"/>
                <w:sz w:val="21"/>
                <w:szCs w:val="21"/>
              </w:rPr>
            </w:pPr>
            <w:r>
              <w:rPr>
                <w:rFonts w:eastAsia="仿宋"/>
                <w:sz w:val="21"/>
                <w:szCs w:val="21"/>
              </w:rPr>
              <w:t>●企业下游10公里范围无上述类型1和类型2包括的环境风险受体；</w:t>
            </w:r>
          </w:p>
          <w:p>
            <w:pPr>
              <w:widowControl/>
              <w:ind w:firstLine="0" w:firstLineChars="0"/>
              <w:rPr>
                <w:rFonts w:eastAsia="仿宋"/>
                <w:sz w:val="21"/>
                <w:szCs w:val="21"/>
              </w:rPr>
            </w:pPr>
            <w:r>
              <w:rPr>
                <w:rFonts w:eastAsia="仿宋"/>
                <w:sz w:val="21"/>
                <w:szCs w:val="21"/>
              </w:rPr>
              <w:t>●企业周边5公里范围内居住区、医疗卫生、文化教育、科研、行政办公等机构人口总数小于1万人，或企业周边500米范围内人口总数小于500人。</w:t>
            </w:r>
          </w:p>
        </w:tc>
      </w:tr>
    </w:tbl>
    <w:p>
      <w:pPr>
        <w:rPr>
          <w:rFonts w:eastAsia="仿宋"/>
        </w:rPr>
      </w:pPr>
      <w:r>
        <w:rPr>
          <w:rFonts w:eastAsia="仿宋"/>
        </w:rPr>
        <w:t>根据对企业周边环境受体的分析可知：1、公司周边10km环境防护距离范围内无风景游览区，没有重要的文化遗产及有特殊生态价值、物种保存价值的动、植物。2、企业周边5km范围内共有人口总数小于1万人。因此判断公司环境风险受体类型为：类型3（E3）。</w:t>
      </w:r>
    </w:p>
    <w:p>
      <w:pPr>
        <w:pStyle w:val="6"/>
        <w:rPr>
          <w:color w:val="000000" w:themeColor="text1"/>
        </w:rPr>
      </w:pPr>
      <w:bookmarkStart w:id="19" w:name="_Toc13599"/>
      <w:r>
        <w:rPr>
          <w:color w:val="000000" w:themeColor="text1"/>
        </w:rPr>
        <w:t>3.3生产工艺</w:t>
      </w:r>
      <w:bookmarkEnd w:id="18"/>
      <w:bookmarkEnd w:id="19"/>
    </w:p>
    <w:p>
      <w:pPr>
        <w:pStyle w:val="7"/>
        <w:rPr>
          <w:rFonts w:cs="Times New Roman"/>
          <w:color w:val="000000" w:themeColor="text1"/>
        </w:rPr>
      </w:pPr>
      <w:bookmarkStart w:id="20" w:name="_Toc427500439"/>
      <w:bookmarkStart w:id="21" w:name="_Toc427500684"/>
      <w:bookmarkStart w:id="22" w:name="_Toc427500786"/>
      <w:r>
        <w:rPr>
          <w:rFonts w:cs="Times New Roman"/>
          <w:color w:val="000000" w:themeColor="text1"/>
        </w:rPr>
        <w:t>3.3.1工艺说明</w:t>
      </w:r>
    </w:p>
    <w:bookmarkEnd w:id="20"/>
    <w:bookmarkEnd w:id="21"/>
    <w:bookmarkEnd w:id="22"/>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本项目主要产品为沥青混凝土，年最大生产能力</w:t>
      </w:r>
      <w:r>
        <w:rPr>
          <w:rFonts w:hint="eastAsia" w:cs="Times New Roman"/>
          <w:kern w:val="0"/>
          <w:szCs w:val="28"/>
          <w:lang w:val="en-US" w:bidi="zh-CN"/>
        </w:rPr>
        <w:t>20</w:t>
      </w:r>
      <w:r>
        <w:rPr>
          <w:rFonts w:hint="eastAsia" w:cs="Times New Roman"/>
          <w:kern w:val="0"/>
          <w:szCs w:val="28"/>
          <w:lang w:bidi="zh-CN"/>
        </w:rPr>
        <w:t>万t，订单式生产，其生产工艺见图2.1-1。</w:t>
      </w:r>
    </w:p>
    <w:p>
      <w:pPr>
        <w:widowControl/>
        <w:shd w:val="clear"/>
        <w:adjustRightInd w:val="0"/>
        <w:snapToGrid w:val="0"/>
        <w:ind w:firstLine="547"/>
        <w:jc w:val="center"/>
        <w:rPr>
          <w:rFonts w:hint="eastAsia" w:cs="Times New Roman"/>
          <w:kern w:val="0"/>
          <w:szCs w:val="28"/>
          <w:lang w:bidi="zh-CN"/>
        </w:rPr>
      </w:pPr>
      <w:r>
        <w:rPr>
          <w:color w:val="auto"/>
        </w:rPr>
        <w:drawing>
          <wp:inline distT="0" distB="0" distL="114300" distR="114300">
            <wp:extent cx="3619500" cy="3587750"/>
            <wp:effectExtent l="0" t="0" r="0" b="12700"/>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pic:cNvPicPr>
                      <a:picLocks noChangeAspect="1"/>
                    </pic:cNvPicPr>
                  </pic:nvPicPr>
                  <pic:blipFill>
                    <a:blip r:embed="rId14"/>
                    <a:stretch>
                      <a:fillRect/>
                    </a:stretch>
                  </pic:blipFill>
                  <pic:spPr>
                    <a:xfrm>
                      <a:off x="0" y="0"/>
                      <a:ext cx="3619500" cy="3587750"/>
                    </a:xfrm>
                    <a:prstGeom prst="rect">
                      <a:avLst/>
                    </a:prstGeom>
                    <a:noFill/>
                    <a:ln>
                      <a:noFill/>
                    </a:ln>
                  </pic:spPr>
                </pic:pic>
              </a:graphicData>
            </a:graphic>
          </wp:inline>
        </w:drawing>
      </w:r>
    </w:p>
    <w:p>
      <w:pPr>
        <w:widowControl/>
        <w:shd w:val="clear"/>
        <w:adjustRightInd w:val="0"/>
        <w:snapToGrid w:val="0"/>
        <w:spacing w:line="240" w:lineRule="auto"/>
        <w:ind w:firstLine="547"/>
        <w:jc w:val="center"/>
        <w:rPr>
          <w:rFonts w:hint="eastAsia" w:cs="Times New Roman"/>
          <w:b/>
          <w:bCs/>
          <w:kern w:val="0"/>
          <w:sz w:val="21"/>
          <w:szCs w:val="21"/>
          <w:lang w:bidi="zh-CN"/>
        </w:rPr>
      </w:pPr>
      <w:r>
        <w:rPr>
          <w:rFonts w:hint="eastAsia" w:cs="Times New Roman"/>
          <w:b/>
          <w:bCs/>
          <w:kern w:val="0"/>
          <w:sz w:val="21"/>
          <w:szCs w:val="21"/>
          <w:lang w:bidi="zh-CN"/>
        </w:rPr>
        <w:t>图2.1-1   生产工艺流程及产污环节图</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工艺流程简述</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（1）冷骨料处理</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生产时不同规格的石料通过铲车铲装倒入冷料仓中，配料器按比例进行配比经下料口落入皮带输送机上，皮带将其输送至干燥筒内烘干；</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（2）烘干</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骨料进入干燥筒得到充分烘干；温度在180~300℃，烘干时间为8h/d，骨料得到充分干燥，烘干热量由天然气燃烧提供；</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（3）热骨料输送及筛分</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烘干后的热骨料经提升机提升至振动筛进行筛分，合格的混合石料进入热骨料仓；干燥筒和振动筛都为密闭工作，干燥及筛分过程产生的粉尘由配套的二级除尘装置除尘后经排气筒排放，捕集的粉尘作为粉料进入粉仓。热骨料仓内热料计量后进入搅拌缸；</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（4）粉料输送</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项目粉料储存于粉仓，粉料通过粉料提升机、计量器进入搅拌缸，此过程均为密闭；</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（5）沥青加热保温</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本项目设置</w:t>
      </w:r>
      <w:r>
        <w:rPr>
          <w:rFonts w:hint="eastAsia" w:cs="Times New Roman"/>
          <w:kern w:val="0"/>
          <w:szCs w:val="28"/>
          <w:lang w:val="en-US" w:bidi="zh-CN"/>
        </w:rPr>
        <w:t>3</w:t>
      </w:r>
      <w:r>
        <w:rPr>
          <w:rFonts w:hint="eastAsia" w:cs="Times New Roman"/>
          <w:kern w:val="0"/>
          <w:szCs w:val="28"/>
          <w:lang w:bidi="zh-CN"/>
        </w:rPr>
        <w:t>个沥青罐，沥青罐内的沥青使用导热油炉将沥青间接加热，使其保温至120~160℃。由专用沥青运输车将沥青通过密闭管道输送入沥青储罐。导热油炉工作原理是利用天然气燃烧产生的热量加热导热油，导热油送入沥青罐中的加热盘管和管线夹套，用来加热罐中和管内凝固的沥青，冷导热油返回导热油炉加热循环使用，生产时，沥青按一定比例计量后由沥青泵输入搅拌缸内；</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（6）搅拌</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进入搅拌缸的沥青、骨料、粉料经充分混合并进行拌合，搅拌均匀后即为成品；</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（7）成品</w:t>
      </w:r>
    </w:p>
    <w:p>
      <w:pPr>
        <w:widowControl/>
        <w:shd w:val="clear"/>
        <w:adjustRightInd w:val="0"/>
        <w:snapToGrid w:val="0"/>
        <w:ind w:firstLine="547"/>
        <w:jc w:val="left"/>
        <w:rPr>
          <w:rFonts w:hint="eastAsia" w:cs="Times New Roman"/>
          <w:kern w:val="0"/>
          <w:szCs w:val="28"/>
          <w:lang w:bidi="zh-CN"/>
        </w:rPr>
      </w:pPr>
      <w:r>
        <w:rPr>
          <w:rFonts w:hint="eastAsia" w:cs="Times New Roman"/>
          <w:kern w:val="0"/>
          <w:szCs w:val="28"/>
          <w:lang w:bidi="zh-CN"/>
        </w:rPr>
        <w:t>成品通过卸料斗进入运输车，出料口产生沥青烟密闭在非敞式密封腔体内，成品仓底部的卸料位通过抽烟管道与所述非敞式的密封腔体连通，并通过抽烟管道及鼓风机与静电捕集设施连接，经静电捕集处理后的沥青烟废气通过15m高排气筒排放。</w:t>
      </w:r>
    </w:p>
    <w:p>
      <w:pPr>
        <w:widowControl/>
        <w:shd w:val="clear"/>
        <w:adjustRightInd w:val="0"/>
        <w:snapToGrid w:val="0"/>
        <w:ind w:firstLine="547"/>
        <w:jc w:val="left"/>
        <w:rPr>
          <w:rFonts w:cs="Times New Roman"/>
          <w:kern w:val="0"/>
          <w:szCs w:val="28"/>
          <w:lang w:bidi="zh-CN"/>
        </w:rPr>
      </w:pPr>
      <w:r>
        <w:rPr>
          <w:rFonts w:hint="eastAsia" w:cs="Times New Roman"/>
          <w:kern w:val="0"/>
          <w:szCs w:val="28"/>
          <w:lang w:bidi="zh-CN"/>
        </w:rPr>
        <w:t>根据设计，项目设备除冷骨料下料到皮带输送机、干燥筒进料口和成品料出料口外，整个系统（包括烘干、搅拌、振动筛分等工序）为全封闭式。</w:t>
      </w:r>
    </w:p>
    <w:p>
      <w:pPr>
        <w:pStyle w:val="7"/>
        <w:rPr>
          <w:rFonts w:cs="Times New Roman"/>
          <w:color w:val="000000" w:themeColor="text1"/>
        </w:rPr>
      </w:pPr>
      <w:bookmarkStart w:id="23" w:name="_Toc424897622"/>
      <w:bookmarkStart w:id="24" w:name="_Toc424885299"/>
      <w:bookmarkStart w:id="25" w:name="_Toc424897167"/>
      <w:r>
        <w:rPr>
          <w:rFonts w:cs="Times New Roman"/>
          <w:color w:val="000000" w:themeColor="text1"/>
        </w:rPr>
        <w:t>3.3.2生产工艺与环境风险控制水平（M）</w:t>
      </w:r>
      <w:bookmarkEnd w:id="23"/>
      <w:bookmarkEnd w:id="24"/>
      <w:bookmarkEnd w:id="25"/>
    </w:p>
    <w:p>
      <w:pPr>
        <w:rPr>
          <w:rFonts w:eastAsia="仿宋"/>
          <w:color w:val="000000" w:themeColor="text1"/>
        </w:rPr>
      </w:pPr>
      <w:r>
        <w:rPr>
          <w:rFonts w:eastAsia="仿宋"/>
          <w:color w:val="000000" w:themeColor="text1"/>
        </w:rPr>
        <w:t>采用评分法对生产工艺、安全生产控制、环境风险防控措施、环评及批复落实情况等指标进行评估汇总，确定企业生产工艺与环境风险控制水平。评估指标及分值分别见表3.3-1与表3.3-2。</w:t>
      </w:r>
    </w:p>
    <w:p>
      <w:pPr>
        <w:jc w:val="center"/>
        <w:rPr>
          <w:rFonts w:eastAsia="仿宋"/>
          <w:b/>
          <w:bCs/>
          <w:color w:val="000000" w:themeColor="text1"/>
        </w:rPr>
      </w:pPr>
      <w:r>
        <w:rPr>
          <w:rFonts w:eastAsia="仿宋"/>
          <w:b/>
          <w:bCs/>
          <w:color w:val="000000" w:themeColor="text1"/>
        </w:rPr>
        <w:t>表3.3-1   企业生产工艺与环境风险控制水平评估指标</w:t>
      </w:r>
    </w:p>
    <w:tbl>
      <w:tblPr>
        <w:tblStyle w:val="88"/>
        <w:tblW w:w="928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03"/>
        <w:gridCol w:w="5482"/>
        <w:gridCol w:w="8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85" w:type="dxa"/>
            <w:gridSpan w:val="2"/>
            <w:tcBorders>
              <w:tl2br w:val="nil"/>
              <w:tr2bl w:val="nil"/>
            </w:tcBorders>
            <w:vAlign w:val="center"/>
          </w:tcPr>
          <w:p>
            <w:pPr>
              <w:autoSpaceDE w:val="0"/>
              <w:autoSpaceDN w:val="0"/>
              <w:adjustRightInd w:val="0"/>
              <w:spacing w:line="240" w:lineRule="auto"/>
              <w:ind w:firstLine="0" w:firstLineChars="0"/>
              <w:jc w:val="center"/>
              <w:rPr>
                <w:rFonts w:eastAsia="仿宋"/>
                <w:b/>
                <w:bCs/>
                <w:color w:val="000000" w:themeColor="text1"/>
                <w:sz w:val="24"/>
                <w:szCs w:val="24"/>
              </w:rPr>
            </w:pPr>
            <w:r>
              <w:rPr>
                <w:rFonts w:eastAsia="仿宋"/>
                <w:b/>
                <w:bCs/>
                <w:color w:val="000000" w:themeColor="text1"/>
                <w:spacing w:val="100"/>
                <w:sz w:val="24"/>
                <w:szCs w:val="24"/>
              </w:rPr>
              <w:t>评估指</w:t>
            </w:r>
            <w:r>
              <w:rPr>
                <w:rFonts w:eastAsia="仿宋"/>
                <w:b/>
                <w:bCs/>
                <w:color w:val="000000" w:themeColor="text1"/>
                <w:sz w:val="24"/>
                <w:szCs w:val="24"/>
              </w:rPr>
              <w:t>标</w:t>
            </w:r>
          </w:p>
        </w:tc>
        <w:tc>
          <w:tcPr>
            <w:tcW w:w="801" w:type="dxa"/>
            <w:tcBorders>
              <w:tl2br w:val="nil"/>
              <w:tr2bl w:val="nil"/>
            </w:tcBorders>
            <w:vAlign w:val="center"/>
          </w:tcPr>
          <w:p>
            <w:pPr>
              <w:autoSpaceDE w:val="0"/>
              <w:autoSpaceDN w:val="0"/>
              <w:adjustRightInd w:val="0"/>
              <w:spacing w:line="240" w:lineRule="auto"/>
              <w:ind w:firstLine="0" w:firstLineChars="0"/>
              <w:jc w:val="center"/>
              <w:rPr>
                <w:rFonts w:eastAsia="仿宋"/>
                <w:b/>
                <w:bCs/>
                <w:color w:val="000000" w:themeColor="text1"/>
                <w:sz w:val="24"/>
                <w:szCs w:val="24"/>
              </w:rPr>
            </w:pPr>
            <w:r>
              <w:rPr>
                <w:rFonts w:eastAsia="仿宋"/>
                <w:b/>
                <w:bCs/>
                <w:color w:val="000000" w:themeColor="text1"/>
                <w:sz w:val="24"/>
                <w:szCs w:val="24"/>
              </w:rPr>
              <w:t>分值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85" w:type="dxa"/>
            <w:gridSpan w:val="2"/>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生产工艺</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03" w:type="dxa"/>
            <w:vMerge w:val="restart"/>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安全生产控制（8分）</w:t>
            </w:r>
          </w:p>
        </w:tc>
        <w:tc>
          <w:tcPr>
            <w:tcW w:w="5482"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消防验收</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03"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p>
        </w:tc>
        <w:tc>
          <w:tcPr>
            <w:tcW w:w="5482"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危险化学品安全评价</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03"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p>
        </w:tc>
        <w:tc>
          <w:tcPr>
            <w:tcW w:w="5482"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安全生产许可</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03"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p>
        </w:tc>
        <w:tc>
          <w:tcPr>
            <w:tcW w:w="5482"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危险化学品重大危险源备案</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03" w:type="dxa"/>
            <w:vMerge w:val="restart"/>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水环境风险防控措施</w:t>
            </w:r>
          </w:p>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（40分）</w:t>
            </w:r>
          </w:p>
        </w:tc>
        <w:tc>
          <w:tcPr>
            <w:tcW w:w="5482"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截流措施</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03"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p>
        </w:tc>
        <w:tc>
          <w:tcPr>
            <w:tcW w:w="5482"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事故排水收集措施</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03"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p>
        </w:tc>
        <w:tc>
          <w:tcPr>
            <w:tcW w:w="5482"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清净下水系统防控措施</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03"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p>
        </w:tc>
        <w:tc>
          <w:tcPr>
            <w:tcW w:w="5482"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雨水系统防控措施</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03"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p>
        </w:tc>
        <w:tc>
          <w:tcPr>
            <w:tcW w:w="5482"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生产废水系统防控措施</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03" w:type="dxa"/>
            <w:vMerge w:val="restart"/>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大气环境风险防控措施</w:t>
            </w:r>
          </w:p>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（12分）</w:t>
            </w:r>
          </w:p>
        </w:tc>
        <w:tc>
          <w:tcPr>
            <w:tcW w:w="5482"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毒性气体泄漏紧急处置装置</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03"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p>
        </w:tc>
        <w:tc>
          <w:tcPr>
            <w:tcW w:w="5482"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生产区域或厂界毒性气体泄漏监控预警系统</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85" w:type="dxa"/>
            <w:gridSpan w:val="2"/>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环评及批复的其他环境风险防控措施落实情况</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85" w:type="dxa"/>
            <w:gridSpan w:val="2"/>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废水排放去向</w:t>
            </w:r>
          </w:p>
        </w:tc>
        <w:tc>
          <w:tcPr>
            <w:tcW w:w="801"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color w:val="000000" w:themeColor="text1"/>
                <w:sz w:val="24"/>
                <w:szCs w:val="24"/>
              </w:rPr>
            </w:pPr>
            <w:r>
              <w:rPr>
                <w:rFonts w:eastAsia="仿宋"/>
                <w:color w:val="000000" w:themeColor="text1"/>
                <w:sz w:val="24"/>
                <w:szCs w:val="24"/>
              </w:rPr>
              <w:t>10</w:t>
            </w:r>
          </w:p>
        </w:tc>
      </w:tr>
    </w:tbl>
    <w:p>
      <w:pPr>
        <w:ind w:firstLine="0" w:firstLineChars="0"/>
        <w:jc w:val="center"/>
        <w:rPr>
          <w:rFonts w:eastAsia="仿宋"/>
          <w:color w:val="000000" w:themeColor="text1"/>
        </w:rPr>
      </w:pPr>
      <w:r>
        <w:rPr>
          <w:rFonts w:eastAsia="仿宋"/>
          <w:b/>
          <w:bCs/>
          <w:color w:val="000000" w:themeColor="text1"/>
        </w:rPr>
        <w:t>表3.3-2   企业生产工艺与环境风险控制水平</w:t>
      </w:r>
    </w:p>
    <w:tbl>
      <w:tblPr>
        <w:tblStyle w:val="88"/>
        <w:tblW w:w="9286"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0" w:type="dxa"/>
          <w:bottom w:w="0" w:type="dxa"/>
          <w:right w:w="0" w:type="dxa"/>
        </w:tblCellMar>
      </w:tblPr>
      <w:tblGrid>
        <w:gridCol w:w="4659"/>
        <w:gridCol w:w="4627"/>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4659" w:type="dxa"/>
            <w:tcBorders>
              <w:tl2br w:val="nil"/>
              <w:tr2bl w:val="nil"/>
            </w:tcBorders>
            <w:tcMar>
              <w:top w:w="0" w:type="dxa"/>
              <w:left w:w="108" w:type="dxa"/>
              <w:bottom w:w="0" w:type="dxa"/>
              <w:right w:w="108" w:type="dxa"/>
            </w:tcMar>
            <w:vAlign w:val="center"/>
          </w:tcPr>
          <w:p>
            <w:pPr>
              <w:widowControl/>
              <w:spacing w:line="240" w:lineRule="auto"/>
              <w:ind w:firstLine="0" w:firstLineChars="0"/>
              <w:jc w:val="center"/>
              <w:rPr>
                <w:rFonts w:eastAsia="仿宋"/>
                <w:b/>
                <w:bCs/>
                <w:color w:val="000000" w:themeColor="text1"/>
                <w:kern w:val="0"/>
                <w:sz w:val="24"/>
              </w:rPr>
            </w:pPr>
            <w:r>
              <w:rPr>
                <w:rFonts w:eastAsia="仿宋"/>
                <w:b/>
                <w:bCs/>
                <w:color w:val="000000" w:themeColor="text1"/>
                <w:kern w:val="0"/>
                <w:sz w:val="24"/>
              </w:rPr>
              <w:t>工艺与环境风险控制水平值（M）</w:t>
            </w:r>
          </w:p>
        </w:tc>
        <w:tc>
          <w:tcPr>
            <w:tcW w:w="4627" w:type="dxa"/>
            <w:tcBorders>
              <w:tl2br w:val="nil"/>
              <w:tr2bl w:val="nil"/>
            </w:tcBorders>
            <w:tcMar>
              <w:top w:w="0" w:type="dxa"/>
              <w:left w:w="108" w:type="dxa"/>
              <w:bottom w:w="0" w:type="dxa"/>
              <w:right w:w="108" w:type="dxa"/>
            </w:tcMar>
            <w:vAlign w:val="center"/>
          </w:tcPr>
          <w:p>
            <w:pPr>
              <w:widowControl/>
              <w:spacing w:line="240" w:lineRule="auto"/>
              <w:ind w:firstLine="0" w:firstLineChars="0"/>
              <w:jc w:val="center"/>
              <w:rPr>
                <w:rFonts w:eastAsia="仿宋"/>
                <w:b/>
                <w:bCs/>
                <w:color w:val="000000" w:themeColor="text1"/>
                <w:kern w:val="0"/>
                <w:sz w:val="24"/>
              </w:rPr>
            </w:pPr>
            <w:r>
              <w:rPr>
                <w:rFonts w:eastAsia="仿宋"/>
                <w:b/>
                <w:bCs/>
                <w:color w:val="000000" w:themeColor="text1"/>
                <w:kern w:val="0"/>
                <w:sz w:val="24"/>
              </w:rPr>
              <w:t>工艺过程与环境风险控制水平</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4659" w:type="dxa"/>
            <w:tcBorders>
              <w:tl2br w:val="nil"/>
              <w:tr2bl w:val="nil"/>
            </w:tcBorders>
            <w:tcMar>
              <w:top w:w="0" w:type="dxa"/>
              <w:left w:w="108" w:type="dxa"/>
              <w:bottom w:w="0" w:type="dxa"/>
              <w:right w:w="108" w:type="dxa"/>
            </w:tcMar>
            <w:vAlign w:val="center"/>
          </w:tcPr>
          <w:p>
            <w:pPr>
              <w:widowControl/>
              <w:spacing w:line="240" w:lineRule="auto"/>
              <w:ind w:firstLine="0" w:firstLineChars="0"/>
              <w:jc w:val="center"/>
              <w:rPr>
                <w:rFonts w:eastAsia="仿宋"/>
                <w:color w:val="000000" w:themeColor="text1"/>
                <w:kern w:val="0"/>
                <w:sz w:val="24"/>
              </w:rPr>
            </w:pPr>
            <w:r>
              <w:rPr>
                <w:rFonts w:eastAsia="仿宋"/>
                <w:color w:val="000000" w:themeColor="text1"/>
                <w:kern w:val="0"/>
                <w:sz w:val="24"/>
              </w:rPr>
              <w:t>M＜25</w:t>
            </w:r>
          </w:p>
        </w:tc>
        <w:tc>
          <w:tcPr>
            <w:tcW w:w="4627" w:type="dxa"/>
            <w:tcBorders>
              <w:tl2br w:val="nil"/>
              <w:tr2bl w:val="nil"/>
            </w:tcBorders>
            <w:tcMar>
              <w:top w:w="0" w:type="dxa"/>
              <w:left w:w="108" w:type="dxa"/>
              <w:bottom w:w="0" w:type="dxa"/>
              <w:right w:w="108" w:type="dxa"/>
            </w:tcMar>
            <w:vAlign w:val="center"/>
          </w:tcPr>
          <w:p>
            <w:pPr>
              <w:widowControl/>
              <w:spacing w:line="240" w:lineRule="auto"/>
              <w:ind w:firstLine="0" w:firstLineChars="0"/>
              <w:jc w:val="center"/>
              <w:rPr>
                <w:rFonts w:eastAsia="仿宋"/>
                <w:color w:val="000000" w:themeColor="text1"/>
                <w:kern w:val="0"/>
                <w:sz w:val="24"/>
              </w:rPr>
            </w:pPr>
            <w:r>
              <w:rPr>
                <w:rFonts w:eastAsia="仿宋"/>
                <w:color w:val="000000" w:themeColor="text1"/>
                <w:kern w:val="0"/>
                <w:sz w:val="24"/>
              </w:rPr>
              <w:t>M1类水平</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4659" w:type="dxa"/>
            <w:tcBorders>
              <w:tl2br w:val="nil"/>
              <w:tr2bl w:val="nil"/>
            </w:tcBorders>
            <w:tcMar>
              <w:top w:w="0" w:type="dxa"/>
              <w:left w:w="108" w:type="dxa"/>
              <w:bottom w:w="0" w:type="dxa"/>
              <w:right w:w="108" w:type="dxa"/>
            </w:tcMar>
            <w:vAlign w:val="center"/>
          </w:tcPr>
          <w:p>
            <w:pPr>
              <w:widowControl/>
              <w:spacing w:line="240" w:lineRule="auto"/>
              <w:ind w:firstLine="0" w:firstLineChars="0"/>
              <w:jc w:val="center"/>
              <w:rPr>
                <w:rFonts w:eastAsia="仿宋"/>
                <w:color w:val="000000" w:themeColor="text1"/>
                <w:kern w:val="0"/>
                <w:sz w:val="24"/>
              </w:rPr>
            </w:pPr>
            <w:r>
              <w:rPr>
                <w:rFonts w:eastAsia="仿宋"/>
                <w:color w:val="000000" w:themeColor="text1"/>
                <w:kern w:val="0"/>
                <w:sz w:val="24"/>
              </w:rPr>
              <w:t>25≤M＜45</w:t>
            </w:r>
          </w:p>
        </w:tc>
        <w:tc>
          <w:tcPr>
            <w:tcW w:w="4627" w:type="dxa"/>
            <w:tcBorders>
              <w:tl2br w:val="nil"/>
              <w:tr2bl w:val="nil"/>
            </w:tcBorders>
            <w:tcMar>
              <w:top w:w="0" w:type="dxa"/>
              <w:left w:w="108" w:type="dxa"/>
              <w:bottom w:w="0" w:type="dxa"/>
              <w:right w:w="108" w:type="dxa"/>
            </w:tcMar>
            <w:vAlign w:val="center"/>
          </w:tcPr>
          <w:p>
            <w:pPr>
              <w:widowControl/>
              <w:spacing w:line="240" w:lineRule="auto"/>
              <w:ind w:firstLine="0" w:firstLineChars="0"/>
              <w:jc w:val="center"/>
              <w:rPr>
                <w:rFonts w:eastAsia="仿宋"/>
                <w:color w:val="000000" w:themeColor="text1"/>
                <w:kern w:val="0"/>
                <w:sz w:val="24"/>
              </w:rPr>
            </w:pPr>
            <w:r>
              <w:rPr>
                <w:rFonts w:eastAsia="仿宋"/>
                <w:color w:val="000000" w:themeColor="text1"/>
                <w:kern w:val="0"/>
                <w:sz w:val="24"/>
              </w:rPr>
              <w:t>M2类水平</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4659" w:type="dxa"/>
            <w:tcBorders>
              <w:tl2br w:val="nil"/>
              <w:tr2bl w:val="nil"/>
            </w:tcBorders>
            <w:tcMar>
              <w:top w:w="0" w:type="dxa"/>
              <w:left w:w="108" w:type="dxa"/>
              <w:bottom w:w="0" w:type="dxa"/>
              <w:right w:w="108" w:type="dxa"/>
            </w:tcMar>
            <w:vAlign w:val="center"/>
          </w:tcPr>
          <w:p>
            <w:pPr>
              <w:widowControl/>
              <w:spacing w:line="240" w:lineRule="auto"/>
              <w:ind w:firstLine="0" w:firstLineChars="0"/>
              <w:jc w:val="center"/>
              <w:rPr>
                <w:rFonts w:eastAsia="仿宋"/>
                <w:color w:val="000000" w:themeColor="text1"/>
                <w:kern w:val="0"/>
                <w:sz w:val="24"/>
              </w:rPr>
            </w:pPr>
            <w:r>
              <w:rPr>
                <w:rFonts w:eastAsia="仿宋"/>
                <w:color w:val="000000" w:themeColor="text1"/>
                <w:kern w:val="0"/>
                <w:sz w:val="24"/>
              </w:rPr>
              <w:t>45≤M＜60</w:t>
            </w:r>
          </w:p>
        </w:tc>
        <w:tc>
          <w:tcPr>
            <w:tcW w:w="4627" w:type="dxa"/>
            <w:tcBorders>
              <w:tl2br w:val="nil"/>
              <w:tr2bl w:val="nil"/>
            </w:tcBorders>
            <w:tcMar>
              <w:top w:w="0" w:type="dxa"/>
              <w:left w:w="108" w:type="dxa"/>
              <w:bottom w:w="0" w:type="dxa"/>
              <w:right w:w="108" w:type="dxa"/>
            </w:tcMar>
            <w:vAlign w:val="center"/>
          </w:tcPr>
          <w:p>
            <w:pPr>
              <w:widowControl/>
              <w:spacing w:line="240" w:lineRule="auto"/>
              <w:ind w:firstLine="0" w:firstLineChars="0"/>
              <w:jc w:val="center"/>
              <w:rPr>
                <w:rFonts w:eastAsia="仿宋"/>
                <w:color w:val="000000" w:themeColor="text1"/>
                <w:kern w:val="0"/>
                <w:sz w:val="24"/>
              </w:rPr>
            </w:pPr>
            <w:r>
              <w:rPr>
                <w:rFonts w:eastAsia="仿宋"/>
                <w:color w:val="000000" w:themeColor="text1"/>
                <w:kern w:val="0"/>
                <w:sz w:val="24"/>
              </w:rPr>
              <w:t>M3类水平</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4659" w:type="dxa"/>
            <w:tcBorders>
              <w:tl2br w:val="nil"/>
              <w:tr2bl w:val="nil"/>
            </w:tcBorders>
            <w:tcMar>
              <w:top w:w="0" w:type="dxa"/>
              <w:left w:w="108" w:type="dxa"/>
              <w:bottom w:w="0" w:type="dxa"/>
              <w:right w:w="108" w:type="dxa"/>
            </w:tcMar>
            <w:vAlign w:val="center"/>
          </w:tcPr>
          <w:p>
            <w:pPr>
              <w:widowControl/>
              <w:spacing w:line="240" w:lineRule="auto"/>
              <w:ind w:firstLine="0" w:firstLineChars="0"/>
              <w:jc w:val="center"/>
              <w:rPr>
                <w:rFonts w:eastAsia="仿宋"/>
                <w:color w:val="000000" w:themeColor="text1"/>
                <w:kern w:val="0"/>
                <w:sz w:val="24"/>
              </w:rPr>
            </w:pPr>
            <w:r>
              <w:rPr>
                <w:rFonts w:eastAsia="仿宋"/>
                <w:color w:val="000000" w:themeColor="text1"/>
                <w:kern w:val="0"/>
                <w:sz w:val="24"/>
              </w:rPr>
              <w:t>M≥60</w:t>
            </w:r>
          </w:p>
        </w:tc>
        <w:tc>
          <w:tcPr>
            <w:tcW w:w="4627" w:type="dxa"/>
            <w:tcBorders>
              <w:tl2br w:val="nil"/>
              <w:tr2bl w:val="nil"/>
            </w:tcBorders>
            <w:tcMar>
              <w:top w:w="0" w:type="dxa"/>
              <w:left w:w="108" w:type="dxa"/>
              <w:bottom w:w="0" w:type="dxa"/>
              <w:right w:w="108" w:type="dxa"/>
            </w:tcMar>
            <w:vAlign w:val="center"/>
          </w:tcPr>
          <w:p>
            <w:pPr>
              <w:widowControl/>
              <w:spacing w:line="240" w:lineRule="auto"/>
              <w:ind w:firstLine="0" w:firstLineChars="0"/>
              <w:jc w:val="center"/>
              <w:rPr>
                <w:rFonts w:eastAsia="仿宋"/>
                <w:color w:val="000000" w:themeColor="text1"/>
                <w:kern w:val="0"/>
                <w:sz w:val="24"/>
              </w:rPr>
            </w:pPr>
            <w:r>
              <w:rPr>
                <w:rFonts w:eastAsia="仿宋"/>
                <w:color w:val="000000" w:themeColor="text1"/>
                <w:kern w:val="0"/>
                <w:sz w:val="24"/>
              </w:rPr>
              <w:t>M4类水平</w:t>
            </w:r>
          </w:p>
        </w:tc>
      </w:tr>
    </w:tbl>
    <w:p>
      <w:pPr>
        <w:pStyle w:val="6"/>
        <w:rPr>
          <w:color w:val="000000" w:themeColor="text1"/>
        </w:rPr>
      </w:pPr>
      <w:bookmarkStart w:id="26" w:name="_Toc23723"/>
      <w:bookmarkStart w:id="27" w:name="_Toc2848"/>
      <w:r>
        <w:rPr>
          <w:color w:val="000000" w:themeColor="text1"/>
        </w:rPr>
        <w:t>3.4安全生产管理</w:t>
      </w:r>
      <w:bookmarkEnd w:id="26"/>
      <w:bookmarkEnd w:id="27"/>
    </w:p>
    <w:p>
      <w:pPr>
        <w:rPr>
          <w:rFonts w:eastAsia="仿宋"/>
          <w:color w:val="000000" w:themeColor="text1"/>
        </w:rPr>
      </w:pPr>
      <w:r>
        <w:rPr>
          <w:rFonts w:eastAsia="仿宋"/>
          <w:color w:val="000000" w:themeColor="text1"/>
        </w:rPr>
        <w:t>公司已建立相关环境管理制度，如环境保护管理制度、重要环保设备维护管理制度、废气管理制度等，厂区环保制度还在完善中。</w:t>
      </w:r>
    </w:p>
    <w:p>
      <w:pPr>
        <w:pStyle w:val="6"/>
        <w:rPr>
          <w:color w:val="000000" w:themeColor="text1"/>
        </w:rPr>
      </w:pPr>
      <w:bookmarkStart w:id="28" w:name="_Toc16729"/>
      <w:bookmarkStart w:id="29" w:name="_Toc28145"/>
      <w:r>
        <w:rPr>
          <w:color w:val="000000" w:themeColor="text1"/>
        </w:rPr>
        <w:t>3.5现有应急物资与装备、救援队伍情况</w:t>
      </w:r>
      <w:bookmarkEnd w:id="28"/>
      <w:bookmarkEnd w:id="29"/>
    </w:p>
    <w:p>
      <w:pPr>
        <w:rPr>
          <w:rFonts w:eastAsia="仿宋"/>
          <w:color w:val="000000" w:themeColor="text1"/>
          <w:kern w:val="0"/>
        </w:rPr>
      </w:pPr>
      <w:r>
        <w:rPr>
          <w:rFonts w:eastAsia="仿宋"/>
          <w:color w:val="000000" w:themeColor="text1"/>
        </w:rPr>
        <w:t>公司设立</w:t>
      </w:r>
      <w:r>
        <w:rPr>
          <w:rFonts w:eastAsia="仿宋"/>
          <w:color w:val="000000" w:themeColor="text1"/>
          <w:kern w:val="0"/>
        </w:rPr>
        <w:t>突发环境事件应急救援办公室</w:t>
      </w:r>
      <w:r>
        <w:rPr>
          <w:rFonts w:eastAsia="仿宋"/>
          <w:color w:val="000000" w:themeColor="text1"/>
        </w:rPr>
        <w:t>，总经理（</w:t>
      </w:r>
      <w:r>
        <w:rPr>
          <w:rFonts w:hint="eastAsia" w:eastAsia="仿宋"/>
          <w:color w:val="000000" w:themeColor="text1"/>
          <w:lang w:val="en-US" w:eastAsia="zh-CN"/>
        </w:rPr>
        <w:t>李力都</w:t>
      </w:r>
      <w:r>
        <w:rPr>
          <w:rFonts w:eastAsia="仿宋"/>
          <w:color w:val="000000" w:themeColor="text1"/>
        </w:rPr>
        <w:t>）为应急救援总指挥，副总经理（</w:t>
      </w:r>
      <w:r>
        <w:rPr>
          <w:rFonts w:hint="eastAsia" w:eastAsia="仿宋"/>
          <w:color w:val="000000" w:themeColor="text1"/>
          <w:lang w:val="en-US" w:eastAsia="zh-CN"/>
        </w:rPr>
        <w:t>李立函</w:t>
      </w:r>
      <w:r>
        <w:rPr>
          <w:rFonts w:eastAsia="仿宋"/>
          <w:color w:val="000000" w:themeColor="text1"/>
        </w:rPr>
        <w:t>）为应急救援副总指挥，成员由</w:t>
      </w:r>
      <w:r>
        <w:rPr>
          <w:rFonts w:eastAsia="仿宋"/>
          <w:color w:val="000000" w:themeColor="text1"/>
          <w:kern w:val="0"/>
        </w:rPr>
        <w:t>各个部门组成</w:t>
      </w:r>
      <w:r>
        <w:rPr>
          <w:rFonts w:eastAsia="仿宋"/>
          <w:color w:val="000000" w:themeColor="text1"/>
        </w:rPr>
        <w:t>。</w:t>
      </w:r>
      <w:r>
        <w:rPr>
          <w:rFonts w:eastAsia="仿宋"/>
          <w:color w:val="000000" w:themeColor="text1"/>
          <w:kern w:val="0"/>
        </w:rPr>
        <w:t>日常工作安排由总指挥负责监管，发生重大环境突发事件时，在副总指挥的组织下，全体成员立即在事故救援点集合，由总指挥指挥，负责应急救援工作的组织和指挥。</w:t>
      </w:r>
    </w:p>
    <w:p>
      <w:pPr>
        <w:pStyle w:val="36"/>
        <w:spacing w:after="0"/>
        <w:ind w:firstLine="560"/>
        <w:rPr>
          <w:rFonts w:eastAsia="仿宋"/>
          <w:color w:val="000000" w:themeColor="text1"/>
          <w:sz w:val="28"/>
          <w:szCs w:val="28"/>
        </w:rPr>
      </w:pPr>
      <w:r>
        <w:rPr>
          <w:rFonts w:eastAsia="仿宋"/>
          <w:color w:val="000000" w:themeColor="text1"/>
          <w:sz w:val="28"/>
          <w:szCs w:val="28"/>
        </w:rPr>
        <w:t>依据突发环境事件的类型建立急救援专业队伍，主要设立</w:t>
      </w:r>
      <w:r>
        <w:rPr>
          <w:rFonts w:hint="eastAsia" w:eastAsia="仿宋"/>
          <w:color w:val="000000" w:themeColor="text1"/>
          <w:sz w:val="28"/>
          <w:szCs w:val="28"/>
          <w:lang w:val="en-US" w:eastAsia="zh-CN"/>
        </w:rPr>
        <w:t>应急处置组</w:t>
      </w:r>
      <w:r>
        <w:rPr>
          <w:rFonts w:eastAsia="仿宋"/>
          <w:color w:val="000000" w:themeColor="text1"/>
          <w:sz w:val="28"/>
          <w:szCs w:val="28"/>
        </w:rPr>
        <w:t>、物资供应</w:t>
      </w:r>
      <w:r>
        <w:rPr>
          <w:rFonts w:hint="eastAsia" w:eastAsia="仿宋"/>
          <w:color w:val="000000" w:themeColor="text1"/>
          <w:sz w:val="28"/>
          <w:szCs w:val="28"/>
          <w:lang w:val="en-US" w:eastAsia="zh-CN"/>
        </w:rPr>
        <w:t>组</w:t>
      </w:r>
      <w:r>
        <w:rPr>
          <w:rFonts w:eastAsia="仿宋"/>
          <w:color w:val="000000" w:themeColor="text1"/>
          <w:sz w:val="28"/>
          <w:szCs w:val="28"/>
        </w:rPr>
        <w:t>、保卫组。公司无法处理的突发环境事件上报县环保局及县政府相关部门协调处理。</w:t>
      </w:r>
    </w:p>
    <w:p>
      <w:pPr>
        <w:pStyle w:val="36"/>
        <w:spacing w:after="0"/>
        <w:ind w:firstLine="560"/>
        <w:rPr>
          <w:rFonts w:eastAsia="仿宋"/>
          <w:color w:val="000000" w:themeColor="text1"/>
          <w:sz w:val="28"/>
          <w:szCs w:val="28"/>
        </w:rPr>
      </w:pPr>
      <w:r>
        <w:rPr>
          <w:rFonts w:eastAsia="仿宋"/>
          <w:color w:val="000000" w:themeColor="text1"/>
          <w:sz w:val="28"/>
          <w:szCs w:val="28"/>
        </w:rPr>
        <w:t>发生环境事件时，在指挥部的统一指挥下，快速、有序、有效地开展应急救援行动，使事件的危害降到最低。各专业队伍配合</w:t>
      </w:r>
      <w:r>
        <w:rPr>
          <w:rFonts w:eastAsia="仿宋"/>
          <w:color w:val="000000" w:themeColor="text1"/>
          <w:kern w:val="0"/>
          <w:sz w:val="28"/>
          <w:szCs w:val="28"/>
        </w:rPr>
        <w:t>消防大队</w:t>
      </w:r>
      <w:r>
        <w:rPr>
          <w:rFonts w:eastAsia="仿宋"/>
          <w:color w:val="000000" w:themeColor="text1"/>
          <w:sz w:val="28"/>
          <w:szCs w:val="28"/>
        </w:rPr>
        <w:t>，在掌握事故的种类、地点、器材配备齐全的前提下，迅速赶往出事地点，进行救援工作。</w:t>
      </w:r>
    </w:p>
    <w:p>
      <w:pPr>
        <w:jc w:val="both"/>
        <w:rPr>
          <w:rFonts w:eastAsia="仿宋"/>
          <w:color w:val="000000" w:themeColor="text1"/>
        </w:rPr>
      </w:pPr>
      <w:r>
        <w:rPr>
          <w:rFonts w:eastAsia="仿宋"/>
          <w:color w:val="000000" w:themeColor="text1"/>
        </w:rPr>
        <w:t>根据实际情况，各部门、车间和全体职工都负有事故应急救援的责任，各救援专业队是事故救援的骨干力量，其任务主要是担负企业各类重大事故的救援、处理等工作，建立了不脱产的救援队伍，其任务分工如下：</w:t>
      </w:r>
    </w:p>
    <w:p>
      <w:pPr>
        <w:pStyle w:val="117"/>
        <w:spacing w:before="120" w:after="120"/>
        <w:jc w:val="center"/>
        <w:rPr>
          <w:rFonts w:eastAsia="仿宋"/>
          <w:color w:val="000000" w:themeColor="text1"/>
        </w:rPr>
      </w:pPr>
      <w:r>
        <w:rPr>
          <w:rFonts w:eastAsia="仿宋"/>
          <w:color w:val="000000" w:themeColor="text1"/>
        </w:rPr>
        <w:t>表3.5-1   应急救援组织机构设置一览表</w:t>
      </w:r>
    </w:p>
    <w:tbl>
      <w:tblPr>
        <w:tblStyle w:val="88"/>
        <w:tblW w:w="850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1485"/>
        <w:gridCol w:w="1980"/>
        <w:gridCol w:w="27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68" w:type="dxa"/>
            <w:tcBorders>
              <w:tl2br w:val="nil"/>
              <w:tr2bl w:val="nil"/>
            </w:tcBorders>
            <w:vAlign w:val="center"/>
          </w:tcPr>
          <w:p>
            <w:pPr>
              <w:shd w:val="clear"/>
              <w:spacing w:line="240" w:lineRule="auto"/>
              <w:ind w:firstLine="0" w:firstLineChars="0"/>
              <w:jc w:val="center"/>
              <w:rPr>
                <w:rFonts w:cs="Times New Roman"/>
                <w:b/>
                <w:color w:val="auto"/>
                <w:sz w:val="21"/>
                <w:szCs w:val="21"/>
              </w:rPr>
            </w:pPr>
            <w:r>
              <w:rPr>
                <w:rFonts w:cs="Times New Roman"/>
                <w:b/>
                <w:color w:val="auto"/>
                <w:sz w:val="21"/>
                <w:szCs w:val="21"/>
              </w:rPr>
              <w:t>名称</w:t>
            </w:r>
          </w:p>
        </w:tc>
        <w:tc>
          <w:tcPr>
            <w:tcW w:w="1485" w:type="dxa"/>
            <w:tcBorders>
              <w:tl2br w:val="nil"/>
              <w:tr2bl w:val="nil"/>
            </w:tcBorders>
            <w:vAlign w:val="center"/>
          </w:tcPr>
          <w:p>
            <w:pPr>
              <w:shd w:val="clear"/>
              <w:spacing w:line="240" w:lineRule="auto"/>
              <w:ind w:firstLine="0" w:firstLineChars="0"/>
              <w:jc w:val="center"/>
              <w:rPr>
                <w:rFonts w:cs="Times New Roman"/>
                <w:b/>
                <w:color w:val="auto"/>
                <w:sz w:val="21"/>
                <w:szCs w:val="21"/>
              </w:rPr>
            </w:pPr>
            <w:r>
              <w:rPr>
                <w:rFonts w:cs="Times New Roman"/>
                <w:b/>
                <w:color w:val="auto"/>
                <w:sz w:val="21"/>
                <w:szCs w:val="21"/>
              </w:rPr>
              <w:t>机构设置</w:t>
            </w:r>
          </w:p>
        </w:tc>
        <w:tc>
          <w:tcPr>
            <w:tcW w:w="1980" w:type="dxa"/>
            <w:tcBorders>
              <w:tl2br w:val="nil"/>
              <w:tr2bl w:val="nil"/>
            </w:tcBorders>
            <w:vAlign w:val="center"/>
          </w:tcPr>
          <w:p>
            <w:pPr>
              <w:shd w:val="clear"/>
              <w:spacing w:line="240" w:lineRule="auto"/>
              <w:ind w:firstLine="0" w:firstLineChars="0"/>
              <w:jc w:val="center"/>
              <w:rPr>
                <w:rFonts w:cs="Times New Roman"/>
                <w:b/>
                <w:color w:val="auto"/>
                <w:sz w:val="21"/>
                <w:szCs w:val="21"/>
              </w:rPr>
            </w:pPr>
            <w:r>
              <w:rPr>
                <w:rFonts w:cs="Times New Roman"/>
                <w:b/>
                <w:color w:val="auto"/>
                <w:sz w:val="21"/>
                <w:szCs w:val="21"/>
              </w:rPr>
              <w:t>组成人员</w:t>
            </w:r>
          </w:p>
        </w:tc>
        <w:tc>
          <w:tcPr>
            <w:tcW w:w="2771" w:type="dxa"/>
            <w:tcBorders>
              <w:tl2br w:val="nil"/>
              <w:tr2bl w:val="nil"/>
            </w:tcBorders>
            <w:vAlign w:val="center"/>
          </w:tcPr>
          <w:p>
            <w:pPr>
              <w:shd w:val="clear"/>
              <w:spacing w:line="240" w:lineRule="auto"/>
              <w:ind w:firstLine="0" w:firstLineChars="0"/>
              <w:jc w:val="center"/>
              <w:rPr>
                <w:rFonts w:cs="Times New Roman"/>
                <w:b/>
                <w:color w:val="auto"/>
                <w:sz w:val="21"/>
                <w:szCs w:val="21"/>
              </w:rPr>
            </w:pPr>
            <w:r>
              <w:rPr>
                <w:rFonts w:cs="Times New Roman"/>
                <w:b/>
                <w:color w:val="auto"/>
                <w:sz w:val="21"/>
                <w:szCs w:val="21"/>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68" w:type="dxa"/>
            <w:vMerge w:val="restart"/>
            <w:tcBorders>
              <w:tl2br w:val="nil"/>
              <w:tr2bl w:val="nil"/>
            </w:tcBorders>
            <w:vAlign w:val="center"/>
          </w:tcPr>
          <w:p>
            <w:pPr>
              <w:shd w:val="clear"/>
              <w:spacing w:line="240" w:lineRule="auto"/>
              <w:ind w:firstLine="0" w:firstLineChars="0"/>
              <w:jc w:val="center"/>
              <w:rPr>
                <w:rFonts w:hint="eastAsia" w:eastAsia="仿宋" w:cs="Times New Roman"/>
                <w:color w:val="auto"/>
                <w:sz w:val="21"/>
                <w:szCs w:val="21"/>
                <w:lang w:val="en-US" w:eastAsia="zh-CN"/>
              </w:rPr>
            </w:pPr>
            <w:r>
              <w:rPr>
                <w:rFonts w:hint="eastAsia" w:cs="Times New Roman"/>
                <w:color w:val="auto"/>
                <w:sz w:val="21"/>
                <w:szCs w:val="21"/>
                <w:lang w:val="en-US" w:eastAsia="zh-CN"/>
              </w:rPr>
              <w:t>应急</w:t>
            </w:r>
            <w:r>
              <w:rPr>
                <w:rFonts w:cs="Times New Roman"/>
                <w:color w:val="auto"/>
                <w:sz w:val="21"/>
                <w:szCs w:val="21"/>
              </w:rPr>
              <w:t>指挥</w:t>
            </w:r>
            <w:r>
              <w:rPr>
                <w:rFonts w:hint="eastAsia" w:cs="Times New Roman"/>
                <w:color w:val="auto"/>
                <w:sz w:val="21"/>
                <w:szCs w:val="21"/>
                <w:lang w:val="en-US" w:eastAsia="zh-CN"/>
              </w:rPr>
              <w:t>部（下设应急指挥办公室）</w:t>
            </w:r>
          </w:p>
        </w:tc>
        <w:tc>
          <w:tcPr>
            <w:tcW w:w="1485"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color w:val="auto"/>
                <w:sz w:val="21"/>
                <w:szCs w:val="21"/>
              </w:rPr>
            </w:pPr>
            <w:r>
              <w:rPr>
                <w:rFonts w:hint="eastAsia" w:cs="Times New Roman"/>
                <w:color w:val="auto"/>
                <w:sz w:val="21"/>
                <w:szCs w:val="21"/>
              </w:rPr>
              <w:t>总指挥</w:t>
            </w:r>
          </w:p>
        </w:tc>
        <w:tc>
          <w:tcPr>
            <w:tcW w:w="1980" w:type="dxa"/>
            <w:tcBorders>
              <w:tl2br w:val="nil"/>
              <w:tr2bl w:val="nil"/>
            </w:tcBorders>
            <w:vAlign w:val="center"/>
          </w:tcPr>
          <w:p>
            <w:pPr>
              <w:shd w:val="clear"/>
              <w:autoSpaceDE w:val="0"/>
              <w:autoSpaceDN w:val="0"/>
              <w:adjustRightInd w:val="0"/>
              <w:spacing w:line="240" w:lineRule="auto"/>
              <w:ind w:firstLine="0" w:firstLineChars="0"/>
              <w:jc w:val="center"/>
              <w:rPr>
                <w:rFonts w:hint="eastAsia" w:cs="Times New Roman"/>
                <w:color w:val="auto"/>
                <w:sz w:val="21"/>
                <w:szCs w:val="21"/>
                <w:lang w:val="en-US" w:eastAsia="zh-CN"/>
              </w:rPr>
            </w:pPr>
            <w:r>
              <w:rPr>
                <w:rFonts w:hint="default" w:cs="Times New Roman"/>
                <w:color w:val="auto"/>
                <w:sz w:val="21"/>
                <w:szCs w:val="21"/>
                <w:lang w:val="en-US" w:eastAsia="zh-CN"/>
              </w:rPr>
              <w:t>李立都</w:t>
            </w:r>
          </w:p>
        </w:tc>
        <w:tc>
          <w:tcPr>
            <w:tcW w:w="2771" w:type="dxa"/>
            <w:tcBorders>
              <w:tl2br w:val="nil"/>
              <w:tr2bl w:val="nil"/>
            </w:tcBorders>
            <w:vAlign w:val="center"/>
          </w:tcPr>
          <w:p>
            <w:pPr>
              <w:shd w:val="clear"/>
              <w:autoSpaceDE w:val="0"/>
              <w:autoSpaceDN w:val="0"/>
              <w:adjustRightInd w:val="0"/>
              <w:spacing w:line="240" w:lineRule="auto"/>
              <w:ind w:firstLine="0" w:firstLineChars="0"/>
              <w:jc w:val="center"/>
              <w:rPr>
                <w:rFonts w:hint="eastAsia" w:cs="Times New Roman"/>
                <w:color w:val="auto"/>
                <w:sz w:val="21"/>
                <w:szCs w:val="21"/>
                <w:lang w:val="en-US" w:eastAsia="zh-CN"/>
              </w:rPr>
            </w:pPr>
            <w:r>
              <w:rPr>
                <w:rFonts w:hint="default" w:cs="Times New Roman"/>
                <w:color w:val="auto"/>
                <w:sz w:val="21"/>
                <w:szCs w:val="21"/>
                <w:lang w:val="en-US" w:eastAsia="zh-CN"/>
              </w:rPr>
              <w:t>13700292393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68" w:type="dxa"/>
            <w:vMerge w:val="continue"/>
            <w:tcBorders>
              <w:tl2br w:val="nil"/>
              <w:tr2bl w:val="nil"/>
            </w:tcBorders>
            <w:vAlign w:val="center"/>
          </w:tcPr>
          <w:p>
            <w:pPr>
              <w:shd w:val="clear"/>
              <w:spacing w:line="240" w:lineRule="auto"/>
              <w:ind w:firstLine="0" w:firstLineChars="0"/>
              <w:jc w:val="center"/>
              <w:rPr>
                <w:rFonts w:cs="Times New Roman"/>
                <w:color w:val="auto"/>
                <w:sz w:val="21"/>
                <w:szCs w:val="21"/>
              </w:rPr>
            </w:pPr>
          </w:p>
        </w:tc>
        <w:tc>
          <w:tcPr>
            <w:tcW w:w="1485"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color w:val="auto"/>
                <w:sz w:val="21"/>
                <w:szCs w:val="21"/>
              </w:rPr>
            </w:pPr>
            <w:r>
              <w:rPr>
                <w:rFonts w:hint="eastAsia" w:cs="Times New Roman"/>
                <w:color w:val="auto"/>
                <w:sz w:val="21"/>
                <w:szCs w:val="21"/>
              </w:rPr>
              <w:t>副总指挥</w:t>
            </w:r>
          </w:p>
        </w:tc>
        <w:tc>
          <w:tcPr>
            <w:tcW w:w="1980" w:type="dxa"/>
            <w:tcBorders>
              <w:tl2br w:val="nil"/>
              <w:tr2bl w:val="nil"/>
            </w:tcBorders>
            <w:vAlign w:val="center"/>
          </w:tcPr>
          <w:p>
            <w:pPr>
              <w:shd w:val="clear"/>
              <w:autoSpaceDE w:val="0"/>
              <w:autoSpaceDN w:val="0"/>
              <w:adjustRightInd w:val="0"/>
              <w:spacing w:line="240" w:lineRule="auto"/>
              <w:ind w:firstLine="0" w:firstLineChars="0"/>
              <w:jc w:val="center"/>
              <w:rPr>
                <w:rFonts w:hint="eastAsia" w:cs="Times New Roman"/>
                <w:color w:val="auto"/>
                <w:sz w:val="21"/>
                <w:szCs w:val="21"/>
                <w:lang w:val="en-US" w:eastAsia="zh-CN"/>
              </w:rPr>
            </w:pPr>
            <w:r>
              <w:rPr>
                <w:rFonts w:hint="default" w:cs="Times New Roman"/>
                <w:color w:val="auto"/>
                <w:sz w:val="21"/>
                <w:szCs w:val="21"/>
                <w:lang w:val="en-US" w:eastAsia="zh-CN"/>
              </w:rPr>
              <w:t>李立</w:t>
            </w:r>
            <w:r>
              <w:rPr>
                <w:rFonts w:hint="eastAsia" w:cs="Times New Roman"/>
                <w:color w:val="auto"/>
                <w:sz w:val="21"/>
                <w:szCs w:val="21"/>
                <w:lang w:val="en-US" w:eastAsia="zh-CN"/>
              </w:rPr>
              <w:t>函</w:t>
            </w:r>
          </w:p>
        </w:tc>
        <w:tc>
          <w:tcPr>
            <w:tcW w:w="2771" w:type="dxa"/>
            <w:tcBorders>
              <w:tl2br w:val="nil"/>
              <w:tr2bl w:val="nil"/>
            </w:tcBorders>
            <w:vAlign w:val="center"/>
          </w:tcPr>
          <w:p>
            <w:pPr>
              <w:shd w:val="clear"/>
              <w:autoSpaceDE w:val="0"/>
              <w:autoSpaceDN w:val="0"/>
              <w:adjustRightInd w:val="0"/>
              <w:spacing w:line="240" w:lineRule="auto"/>
              <w:ind w:firstLine="0" w:firstLineChars="0"/>
              <w:jc w:val="center"/>
              <w:rPr>
                <w:rFonts w:hint="eastAsia" w:cs="Times New Roman"/>
                <w:color w:val="auto"/>
                <w:sz w:val="21"/>
                <w:szCs w:val="21"/>
                <w:lang w:val="en-US" w:eastAsia="zh-CN"/>
              </w:rPr>
            </w:pPr>
            <w:r>
              <w:rPr>
                <w:rFonts w:hint="default" w:cs="Times New Roman"/>
                <w:color w:val="auto"/>
                <w:sz w:val="21"/>
                <w:szCs w:val="21"/>
                <w:lang w:val="en-US" w:eastAsia="zh-CN"/>
              </w:rPr>
              <w:t>17809280524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68" w:type="dxa"/>
            <w:vMerge w:val="restart"/>
            <w:tcBorders>
              <w:tl2br w:val="nil"/>
              <w:tr2bl w:val="nil"/>
            </w:tcBorders>
            <w:vAlign w:val="center"/>
          </w:tcPr>
          <w:p>
            <w:pPr>
              <w:shd w:val="clear"/>
              <w:spacing w:line="240" w:lineRule="auto"/>
              <w:ind w:firstLine="0" w:firstLineChars="0"/>
              <w:jc w:val="center"/>
              <w:rPr>
                <w:rFonts w:cs="Times New Roman"/>
                <w:color w:val="auto"/>
                <w:sz w:val="21"/>
                <w:szCs w:val="21"/>
              </w:rPr>
            </w:pPr>
            <w:r>
              <w:rPr>
                <w:rFonts w:cs="Times New Roman"/>
                <w:color w:val="auto"/>
                <w:sz w:val="21"/>
                <w:szCs w:val="21"/>
              </w:rPr>
              <w:t>应急</w:t>
            </w:r>
          </w:p>
          <w:p>
            <w:pPr>
              <w:shd w:val="clear"/>
              <w:spacing w:line="240" w:lineRule="auto"/>
              <w:ind w:firstLine="0" w:firstLineChars="0"/>
              <w:jc w:val="center"/>
              <w:rPr>
                <w:rFonts w:hint="eastAsia" w:eastAsia="仿宋" w:cs="Times New Roman"/>
                <w:color w:val="auto"/>
                <w:sz w:val="21"/>
                <w:szCs w:val="21"/>
                <w:lang w:val="en-US" w:eastAsia="zh-CN"/>
              </w:rPr>
            </w:pPr>
            <w:r>
              <w:rPr>
                <w:rFonts w:hint="eastAsia" w:cs="Times New Roman"/>
                <w:color w:val="auto"/>
                <w:sz w:val="21"/>
                <w:szCs w:val="21"/>
                <w:lang w:val="en-US" w:eastAsia="zh-CN"/>
              </w:rPr>
              <w:t>处置组</w:t>
            </w:r>
          </w:p>
        </w:tc>
        <w:tc>
          <w:tcPr>
            <w:tcW w:w="1485" w:type="dxa"/>
            <w:tcBorders>
              <w:tl2br w:val="nil"/>
              <w:tr2bl w:val="nil"/>
            </w:tcBorders>
            <w:vAlign w:val="center"/>
          </w:tcPr>
          <w:p>
            <w:pPr>
              <w:shd w:val="clear"/>
              <w:spacing w:line="240" w:lineRule="auto"/>
              <w:ind w:firstLine="0" w:firstLineChars="0"/>
              <w:jc w:val="center"/>
              <w:rPr>
                <w:rFonts w:cs="Times New Roman"/>
                <w:color w:val="auto"/>
                <w:sz w:val="21"/>
                <w:szCs w:val="21"/>
              </w:rPr>
            </w:pPr>
            <w:r>
              <w:rPr>
                <w:rFonts w:hint="eastAsia" w:cs="Times New Roman"/>
                <w:color w:val="auto"/>
                <w:sz w:val="21"/>
                <w:szCs w:val="21"/>
              </w:rPr>
              <w:t>组长</w:t>
            </w:r>
          </w:p>
        </w:tc>
        <w:tc>
          <w:tcPr>
            <w:tcW w:w="1980" w:type="dxa"/>
            <w:tcBorders>
              <w:tl2br w:val="nil"/>
              <w:tr2bl w:val="nil"/>
            </w:tcBorders>
            <w:vAlign w:val="center"/>
          </w:tcPr>
          <w:p>
            <w:pPr>
              <w:shd w:val="clear"/>
              <w:autoSpaceDE w:val="0"/>
              <w:autoSpaceDN w:val="0"/>
              <w:adjustRightInd w:val="0"/>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张宗耀</w:t>
            </w:r>
          </w:p>
        </w:tc>
        <w:tc>
          <w:tcPr>
            <w:tcW w:w="2771" w:type="dxa"/>
            <w:tcBorders>
              <w:tl2br w:val="nil"/>
              <w:tr2bl w:val="nil"/>
            </w:tcBorders>
            <w:vAlign w:val="center"/>
          </w:tcPr>
          <w:p>
            <w:pPr>
              <w:shd w:val="clear"/>
              <w:autoSpaceDE w:val="0"/>
              <w:autoSpaceDN w:val="0"/>
              <w:adjustRightInd w:val="0"/>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13571083166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68" w:type="dxa"/>
            <w:vMerge w:val="continue"/>
            <w:tcBorders>
              <w:tl2br w:val="nil"/>
              <w:tr2bl w:val="nil"/>
            </w:tcBorders>
            <w:vAlign w:val="center"/>
          </w:tcPr>
          <w:p>
            <w:pPr>
              <w:shd w:val="clear"/>
              <w:spacing w:line="240" w:lineRule="auto"/>
              <w:ind w:firstLine="0" w:firstLineChars="0"/>
              <w:jc w:val="center"/>
              <w:rPr>
                <w:rFonts w:cs="Times New Roman"/>
                <w:color w:val="auto"/>
                <w:sz w:val="21"/>
                <w:szCs w:val="21"/>
              </w:rPr>
            </w:pPr>
          </w:p>
        </w:tc>
        <w:tc>
          <w:tcPr>
            <w:tcW w:w="1485"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color w:val="auto"/>
                <w:sz w:val="21"/>
                <w:szCs w:val="21"/>
              </w:rPr>
            </w:pPr>
            <w:r>
              <w:rPr>
                <w:rFonts w:hint="eastAsia" w:cs="Times New Roman"/>
                <w:color w:val="auto"/>
                <w:sz w:val="21"/>
                <w:szCs w:val="21"/>
              </w:rPr>
              <w:t>副组长</w:t>
            </w:r>
          </w:p>
        </w:tc>
        <w:tc>
          <w:tcPr>
            <w:tcW w:w="1980" w:type="dxa"/>
            <w:tcBorders>
              <w:tl2br w:val="nil"/>
              <w:tr2bl w:val="nil"/>
            </w:tcBorders>
            <w:vAlign w:val="center"/>
          </w:tcPr>
          <w:p>
            <w:pPr>
              <w:shd w:val="clear"/>
              <w:autoSpaceDE w:val="0"/>
              <w:autoSpaceDN w:val="0"/>
              <w:adjustRightInd w:val="0"/>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张建社</w:t>
            </w:r>
          </w:p>
        </w:tc>
        <w:tc>
          <w:tcPr>
            <w:tcW w:w="2771" w:type="dxa"/>
            <w:tcBorders>
              <w:tl2br w:val="nil"/>
              <w:tr2bl w:val="nil"/>
            </w:tcBorders>
            <w:vAlign w:val="center"/>
          </w:tcPr>
          <w:p>
            <w:pPr>
              <w:shd w:val="clear"/>
              <w:autoSpaceDE w:val="0"/>
              <w:autoSpaceDN w:val="0"/>
              <w:adjustRightInd w:val="0"/>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18082282446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68" w:type="dxa"/>
            <w:vMerge w:val="restart"/>
            <w:tcBorders>
              <w:tl2br w:val="nil"/>
              <w:tr2bl w:val="nil"/>
            </w:tcBorders>
            <w:vAlign w:val="center"/>
          </w:tcPr>
          <w:p>
            <w:pPr>
              <w:shd w:val="clear"/>
              <w:spacing w:line="240" w:lineRule="auto"/>
              <w:ind w:firstLine="0" w:firstLineChars="0"/>
              <w:jc w:val="center"/>
              <w:rPr>
                <w:rFonts w:cs="Times New Roman"/>
                <w:color w:val="auto"/>
                <w:sz w:val="21"/>
                <w:szCs w:val="21"/>
              </w:rPr>
            </w:pPr>
            <w:r>
              <w:rPr>
                <w:rFonts w:cs="Times New Roman"/>
                <w:color w:val="auto"/>
                <w:sz w:val="21"/>
                <w:szCs w:val="21"/>
              </w:rPr>
              <w:t>物资</w:t>
            </w:r>
          </w:p>
          <w:p>
            <w:pPr>
              <w:shd w:val="clear"/>
              <w:spacing w:line="240" w:lineRule="auto"/>
              <w:ind w:firstLine="0" w:firstLineChars="0"/>
              <w:jc w:val="center"/>
              <w:rPr>
                <w:rFonts w:cs="Times New Roman"/>
                <w:color w:val="auto"/>
                <w:sz w:val="21"/>
                <w:szCs w:val="21"/>
              </w:rPr>
            </w:pPr>
            <w:r>
              <w:rPr>
                <w:rFonts w:cs="Times New Roman"/>
                <w:color w:val="auto"/>
                <w:sz w:val="21"/>
                <w:szCs w:val="21"/>
              </w:rPr>
              <w:t>供应组</w:t>
            </w:r>
          </w:p>
        </w:tc>
        <w:tc>
          <w:tcPr>
            <w:tcW w:w="1485"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color w:val="auto"/>
                <w:sz w:val="21"/>
                <w:szCs w:val="21"/>
              </w:rPr>
            </w:pPr>
            <w:r>
              <w:rPr>
                <w:rFonts w:hint="eastAsia" w:cs="Times New Roman"/>
                <w:color w:val="auto"/>
                <w:sz w:val="21"/>
                <w:szCs w:val="21"/>
              </w:rPr>
              <w:t>组长</w:t>
            </w:r>
          </w:p>
        </w:tc>
        <w:tc>
          <w:tcPr>
            <w:tcW w:w="1980" w:type="dxa"/>
            <w:tcBorders>
              <w:tl2br w:val="nil"/>
              <w:tr2bl w:val="nil"/>
            </w:tcBorders>
            <w:vAlign w:val="center"/>
          </w:tcPr>
          <w:p>
            <w:pPr>
              <w:shd w:val="clear"/>
              <w:autoSpaceDE w:val="0"/>
              <w:autoSpaceDN w:val="0"/>
              <w:adjustRightInd w:val="0"/>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党军旗</w:t>
            </w:r>
          </w:p>
        </w:tc>
        <w:tc>
          <w:tcPr>
            <w:tcW w:w="2771" w:type="dxa"/>
            <w:tcBorders>
              <w:tl2br w:val="nil"/>
              <w:tr2bl w:val="nil"/>
            </w:tcBorders>
            <w:vAlign w:val="center"/>
          </w:tcPr>
          <w:p>
            <w:pPr>
              <w:shd w:val="clear"/>
              <w:autoSpaceDE w:val="0"/>
              <w:autoSpaceDN w:val="0"/>
              <w:adjustRightInd w:val="0"/>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18220028006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68" w:type="dxa"/>
            <w:vMerge w:val="continue"/>
            <w:tcBorders>
              <w:tl2br w:val="nil"/>
              <w:tr2bl w:val="nil"/>
            </w:tcBorders>
            <w:vAlign w:val="center"/>
          </w:tcPr>
          <w:p>
            <w:pPr>
              <w:shd w:val="clear"/>
              <w:spacing w:line="240" w:lineRule="auto"/>
              <w:ind w:firstLine="0" w:firstLineChars="0"/>
              <w:jc w:val="center"/>
              <w:rPr>
                <w:rFonts w:cs="Times New Roman"/>
                <w:color w:val="auto"/>
                <w:sz w:val="21"/>
                <w:szCs w:val="21"/>
              </w:rPr>
            </w:pPr>
          </w:p>
        </w:tc>
        <w:tc>
          <w:tcPr>
            <w:tcW w:w="1485"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color w:val="auto"/>
                <w:sz w:val="21"/>
                <w:szCs w:val="21"/>
              </w:rPr>
            </w:pPr>
            <w:r>
              <w:rPr>
                <w:rFonts w:hint="eastAsia" w:cs="Times New Roman"/>
                <w:color w:val="auto"/>
                <w:sz w:val="21"/>
                <w:szCs w:val="21"/>
              </w:rPr>
              <w:t>成员</w:t>
            </w:r>
          </w:p>
        </w:tc>
        <w:tc>
          <w:tcPr>
            <w:tcW w:w="1980" w:type="dxa"/>
            <w:tcBorders>
              <w:tl2br w:val="nil"/>
              <w:tr2bl w:val="nil"/>
            </w:tcBorders>
            <w:vAlign w:val="center"/>
          </w:tcPr>
          <w:p>
            <w:pPr>
              <w:shd w:val="clear"/>
              <w:autoSpaceDE w:val="0"/>
              <w:autoSpaceDN w:val="0"/>
              <w:adjustRightInd w:val="0"/>
              <w:spacing w:line="240" w:lineRule="auto"/>
              <w:ind w:firstLine="0" w:firstLineChars="0"/>
              <w:jc w:val="center"/>
              <w:rPr>
                <w:rFonts w:hint="eastAsia" w:cs="Times New Roman"/>
                <w:color w:val="auto"/>
                <w:sz w:val="21"/>
                <w:szCs w:val="21"/>
                <w:lang w:val="en-US" w:eastAsia="zh-CN"/>
              </w:rPr>
            </w:pPr>
            <w:r>
              <w:rPr>
                <w:rFonts w:hint="eastAsia" w:cs="Times New Roman"/>
                <w:color w:val="auto"/>
                <w:sz w:val="21"/>
                <w:szCs w:val="21"/>
                <w:lang w:val="en-US" w:eastAsia="zh-CN"/>
              </w:rPr>
              <w:t>潘正军</w:t>
            </w:r>
          </w:p>
        </w:tc>
        <w:tc>
          <w:tcPr>
            <w:tcW w:w="2771" w:type="dxa"/>
            <w:tcBorders>
              <w:tl2br w:val="nil"/>
              <w:tr2bl w:val="nil"/>
            </w:tcBorders>
            <w:vAlign w:val="center"/>
          </w:tcPr>
          <w:p>
            <w:pPr>
              <w:shd w:val="clear"/>
              <w:autoSpaceDE w:val="0"/>
              <w:autoSpaceDN w:val="0"/>
              <w:adjustRightInd w:val="0"/>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14791692375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68" w:type="dxa"/>
            <w:vMerge w:val="restart"/>
            <w:tcBorders>
              <w:tl2br w:val="nil"/>
              <w:tr2bl w:val="nil"/>
            </w:tcBorders>
            <w:vAlign w:val="center"/>
          </w:tcPr>
          <w:p>
            <w:pPr>
              <w:shd w:val="clear"/>
              <w:spacing w:line="240" w:lineRule="auto"/>
              <w:ind w:firstLine="0" w:firstLineChars="0"/>
              <w:jc w:val="center"/>
              <w:rPr>
                <w:rFonts w:hint="eastAsia" w:eastAsia="仿宋" w:cs="Times New Roman"/>
                <w:color w:val="auto"/>
                <w:sz w:val="21"/>
                <w:szCs w:val="21"/>
                <w:lang w:val="en-US" w:eastAsia="zh-CN"/>
              </w:rPr>
            </w:pPr>
            <w:r>
              <w:rPr>
                <w:rFonts w:cs="Times New Roman"/>
                <w:color w:val="auto"/>
                <w:sz w:val="21"/>
                <w:szCs w:val="21"/>
              </w:rPr>
              <w:t>保卫</w:t>
            </w:r>
            <w:r>
              <w:rPr>
                <w:rFonts w:hint="eastAsia" w:cs="Times New Roman"/>
                <w:color w:val="auto"/>
                <w:sz w:val="21"/>
                <w:szCs w:val="21"/>
                <w:lang w:val="en-US" w:eastAsia="zh-CN"/>
              </w:rPr>
              <w:t>组</w:t>
            </w:r>
          </w:p>
        </w:tc>
        <w:tc>
          <w:tcPr>
            <w:tcW w:w="1485"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color w:val="auto"/>
                <w:sz w:val="21"/>
                <w:szCs w:val="21"/>
              </w:rPr>
            </w:pPr>
            <w:r>
              <w:rPr>
                <w:rFonts w:hint="eastAsia" w:cs="Times New Roman"/>
                <w:color w:val="auto"/>
                <w:sz w:val="21"/>
                <w:szCs w:val="21"/>
              </w:rPr>
              <w:t>组长</w:t>
            </w:r>
          </w:p>
        </w:tc>
        <w:tc>
          <w:tcPr>
            <w:tcW w:w="1980" w:type="dxa"/>
            <w:tcBorders>
              <w:tl2br w:val="nil"/>
              <w:tr2bl w:val="nil"/>
            </w:tcBorders>
            <w:vAlign w:val="center"/>
          </w:tcPr>
          <w:p>
            <w:pPr>
              <w:shd w:val="clear"/>
              <w:autoSpaceDE w:val="0"/>
              <w:autoSpaceDN w:val="0"/>
              <w:adjustRightInd w:val="0"/>
              <w:spacing w:line="240" w:lineRule="auto"/>
              <w:ind w:firstLine="0" w:firstLineChars="0"/>
              <w:jc w:val="center"/>
              <w:rPr>
                <w:rFonts w:hint="eastAsia" w:cs="Times New Roman"/>
                <w:color w:val="auto"/>
                <w:sz w:val="21"/>
                <w:szCs w:val="21"/>
                <w:lang w:val="en-US" w:eastAsia="zh-CN"/>
              </w:rPr>
            </w:pPr>
            <w:r>
              <w:rPr>
                <w:rFonts w:hint="eastAsia" w:cs="Times New Roman"/>
                <w:color w:val="auto"/>
                <w:sz w:val="21"/>
                <w:szCs w:val="21"/>
                <w:lang w:val="en-US" w:eastAsia="zh-CN"/>
              </w:rPr>
              <w:t>吴作礼</w:t>
            </w:r>
          </w:p>
        </w:tc>
        <w:tc>
          <w:tcPr>
            <w:tcW w:w="2771" w:type="dxa"/>
            <w:tcBorders>
              <w:tl2br w:val="nil"/>
              <w:tr2bl w:val="nil"/>
            </w:tcBorders>
            <w:vAlign w:val="center"/>
          </w:tcPr>
          <w:p>
            <w:pPr>
              <w:shd w:val="clear"/>
              <w:autoSpaceDE w:val="0"/>
              <w:autoSpaceDN w:val="0"/>
              <w:adjustRightInd w:val="0"/>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13991048928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68" w:type="dxa"/>
            <w:vMerge w:val="continue"/>
            <w:tcBorders>
              <w:tl2br w:val="nil"/>
              <w:tr2bl w:val="nil"/>
            </w:tcBorders>
            <w:vAlign w:val="center"/>
          </w:tcPr>
          <w:p>
            <w:pPr>
              <w:shd w:val="clear"/>
              <w:spacing w:line="240" w:lineRule="auto"/>
              <w:ind w:firstLine="0" w:firstLineChars="0"/>
              <w:jc w:val="center"/>
              <w:rPr>
                <w:rFonts w:cs="Times New Roman"/>
                <w:color w:val="auto"/>
                <w:sz w:val="21"/>
                <w:szCs w:val="21"/>
              </w:rPr>
            </w:pPr>
          </w:p>
        </w:tc>
        <w:tc>
          <w:tcPr>
            <w:tcW w:w="1485" w:type="dxa"/>
            <w:tcBorders>
              <w:tl2br w:val="nil"/>
              <w:tr2bl w:val="nil"/>
            </w:tcBorders>
            <w:vAlign w:val="center"/>
          </w:tcPr>
          <w:p>
            <w:pPr>
              <w:shd w:val="clear"/>
              <w:autoSpaceDE w:val="0"/>
              <w:autoSpaceDN w:val="0"/>
              <w:adjustRightInd w:val="0"/>
              <w:spacing w:line="240" w:lineRule="auto"/>
              <w:ind w:firstLine="0" w:firstLineChars="0"/>
              <w:jc w:val="center"/>
              <w:rPr>
                <w:rFonts w:cs="Times New Roman"/>
                <w:color w:val="auto"/>
                <w:sz w:val="21"/>
                <w:szCs w:val="21"/>
              </w:rPr>
            </w:pPr>
            <w:r>
              <w:rPr>
                <w:rFonts w:hint="eastAsia" w:cs="Times New Roman"/>
                <w:color w:val="auto"/>
                <w:sz w:val="21"/>
                <w:szCs w:val="21"/>
              </w:rPr>
              <w:t>成员</w:t>
            </w:r>
          </w:p>
        </w:tc>
        <w:tc>
          <w:tcPr>
            <w:tcW w:w="1980" w:type="dxa"/>
            <w:tcBorders>
              <w:tl2br w:val="nil"/>
              <w:tr2bl w:val="nil"/>
            </w:tcBorders>
            <w:vAlign w:val="center"/>
          </w:tcPr>
          <w:p>
            <w:pPr>
              <w:shd w:val="clear"/>
              <w:autoSpaceDE w:val="0"/>
              <w:autoSpaceDN w:val="0"/>
              <w:adjustRightInd w:val="0"/>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万振</w:t>
            </w:r>
          </w:p>
        </w:tc>
        <w:tc>
          <w:tcPr>
            <w:tcW w:w="2771" w:type="dxa"/>
            <w:tcBorders>
              <w:tl2br w:val="nil"/>
              <w:tr2bl w:val="nil"/>
            </w:tcBorders>
            <w:vAlign w:val="center"/>
          </w:tcPr>
          <w:p>
            <w:pPr>
              <w:shd w:val="clear"/>
              <w:autoSpaceDE w:val="0"/>
              <w:autoSpaceDN w:val="0"/>
              <w:adjustRightInd w:val="0"/>
              <w:spacing w:line="240" w:lineRule="auto"/>
              <w:ind w:firstLine="0" w:firstLineChars="0"/>
              <w:jc w:val="center"/>
              <w:rPr>
                <w:rFonts w:hint="default" w:cs="Times New Roman"/>
                <w:color w:val="auto"/>
                <w:sz w:val="21"/>
                <w:szCs w:val="21"/>
                <w:lang w:val="en-US" w:eastAsia="zh-CN"/>
              </w:rPr>
            </w:pPr>
            <w:r>
              <w:rPr>
                <w:rFonts w:hint="eastAsia" w:cs="Times New Roman"/>
                <w:color w:val="auto"/>
                <w:sz w:val="21"/>
                <w:szCs w:val="21"/>
                <w:lang w:val="en-US" w:eastAsia="zh-CN"/>
              </w:rPr>
              <w:t>18066567251</w:t>
            </w:r>
          </w:p>
        </w:tc>
      </w:tr>
    </w:tbl>
    <w:p>
      <w:pPr>
        <w:rPr>
          <w:rFonts w:eastAsia="仿宋"/>
          <w:color w:val="000000" w:themeColor="text1"/>
        </w:rPr>
      </w:pPr>
      <w:r>
        <w:rPr>
          <w:rFonts w:eastAsia="仿宋"/>
          <w:color w:val="000000" w:themeColor="text1"/>
        </w:rPr>
        <w:t>按照应急需要，建立科学规划、统一建设、平时分开管理、用时统一调度的应急物资储备保障体系，由物资供应队具体负责应急物资储备的综合管理工作。现有应急物资与装备情况汇总见表3.5-2。</w:t>
      </w:r>
    </w:p>
    <w:p>
      <w:pPr>
        <w:pStyle w:val="117"/>
        <w:spacing w:before="120" w:after="120"/>
        <w:jc w:val="center"/>
        <w:rPr>
          <w:rFonts w:eastAsia="仿宋"/>
          <w:color w:val="000000" w:themeColor="text1"/>
        </w:rPr>
      </w:pPr>
      <w:r>
        <w:rPr>
          <w:rFonts w:eastAsia="仿宋"/>
          <w:color w:val="000000" w:themeColor="text1"/>
        </w:rPr>
        <w:t>表3.5-2  现有应急物资与装备情况一览表</w:t>
      </w:r>
    </w:p>
    <w:tbl>
      <w:tblPr>
        <w:tblStyle w:val="88"/>
        <w:tblW w:w="85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3548"/>
        <w:gridCol w:w="1276"/>
        <w:gridCol w:w="23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tcBorders>
              <w:tl2br w:val="nil"/>
              <w:tr2bl w:val="nil"/>
            </w:tcBorders>
            <w:vAlign w:val="center"/>
          </w:tcPr>
          <w:p>
            <w:pPr>
              <w:widowControl/>
              <w:spacing w:line="240" w:lineRule="auto"/>
              <w:ind w:firstLine="0" w:firstLineChars="0"/>
              <w:jc w:val="center"/>
              <w:rPr>
                <w:b/>
                <w:color w:val="auto"/>
                <w:kern w:val="0"/>
                <w:sz w:val="24"/>
                <w:szCs w:val="24"/>
              </w:rPr>
            </w:pPr>
            <w:r>
              <w:rPr>
                <w:b/>
                <w:color w:val="auto"/>
                <w:kern w:val="0"/>
                <w:sz w:val="24"/>
                <w:szCs w:val="24"/>
              </w:rPr>
              <w:t>类型</w:t>
            </w:r>
          </w:p>
        </w:tc>
        <w:tc>
          <w:tcPr>
            <w:tcW w:w="3548" w:type="dxa"/>
            <w:tcBorders>
              <w:tl2br w:val="nil"/>
              <w:tr2bl w:val="nil"/>
            </w:tcBorders>
            <w:vAlign w:val="center"/>
          </w:tcPr>
          <w:p>
            <w:pPr>
              <w:widowControl/>
              <w:spacing w:line="240" w:lineRule="auto"/>
              <w:ind w:firstLine="0" w:firstLineChars="0"/>
              <w:jc w:val="center"/>
              <w:rPr>
                <w:b/>
                <w:color w:val="auto"/>
                <w:kern w:val="0"/>
                <w:sz w:val="24"/>
                <w:szCs w:val="24"/>
              </w:rPr>
            </w:pPr>
            <w:r>
              <w:rPr>
                <w:b/>
                <w:color w:val="auto"/>
                <w:kern w:val="0"/>
                <w:sz w:val="24"/>
                <w:szCs w:val="24"/>
              </w:rPr>
              <w:t>名称</w:t>
            </w:r>
          </w:p>
        </w:tc>
        <w:tc>
          <w:tcPr>
            <w:tcW w:w="1276" w:type="dxa"/>
            <w:tcBorders>
              <w:tl2br w:val="nil"/>
              <w:tr2bl w:val="nil"/>
            </w:tcBorders>
            <w:vAlign w:val="center"/>
          </w:tcPr>
          <w:p>
            <w:pPr>
              <w:widowControl/>
              <w:spacing w:line="240" w:lineRule="auto"/>
              <w:ind w:firstLine="0" w:firstLineChars="0"/>
              <w:jc w:val="center"/>
              <w:rPr>
                <w:b/>
                <w:color w:val="auto"/>
                <w:kern w:val="0"/>
                <w:sz w:val="24"/>
                <w:szCs w:val="24"/>
              </w:rPr>
            </w:pPr>
            <w:r>
              <w:rPr>
                <w:b/>
                <w:color w:val="auto"/>
                <w:kern w:val="0"/>
                <w:sz w:val="24"/>
                <w:szCs w:val="24"/>
              </w:rPr>
              <w:t>数量</w:t>
            </w:r>
          </w:p>
        </w:tc>
        <w:tc>
          <w:tcPr>
            <w:tcW w:w="2318" w:type="dxa"/>
            <w:tcBorders>
              <w:tl2br w:val="nil"/>
              <w:tr2bl w:val="nil"/>
            </w:tcBorders>
            <w:vAlign w:val="center"/>
          </w:tcPr>
          <w:p>
            <w:pPr>
              <w:widowControl/>
              <w:spacing w:line="240" w:lineRule="auto"/>
              <w:ind w:firstLine="0" w:firstLineChars="0"/>
              <w:jc w:val="center"/>
              <w:rPr>
                <w:b/>
                <w:bCs/>
                <w:color w:val="auto"/>
                <w:kern w:val="0"/>
                <w:sz w:val="24"/>
                <w:szCs w:val="24"/>
              </w:rPr>
            </w:pPr>
            <w:r>
              <w:rPr>
                <w:b/>
                <w:bCs/>
                <w:color w:val="auto"/>
                <w:kern w:val="0"/>
                <w:sz w:val="24"/>
                <w:szCs w:val="24"/>
              </w:rPr>
              <w:t>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通讯设备</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普通电话、带上网的电脑以及无线电话</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若干</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管理部门、仓库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restart"/>
            <w:tcBorders>
              <w:tl2br w:val="nil"/>
              <w:tr2bl w:val="nil"/>
            </w:tcBorders>
            <w:vAlign w:val="center"/>
          </w:tcPr>
          <w:p>
            <w:pPr>
              <w:spacing w:line="240" w:lineRule="auto"/>
              <w:ind w:firstLine="0" w:firstLineChars="0"/>
              <w:jc w:val="center"/>
              <w:rPr>
                <w:color w:val="auto"/>
                <w:sz w:val="24"/>
                <w:szCs w:val="24"/>
              </w:rPr>
            </w:pPr>
            <w:r>
              <w:rPr>
                <w:color w:val="auto"/>
                <w:sz w:val="24"/>
                <w:szCs w:val="24"/>
              </w:rPr>
              <w:t>消防设备</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手提干式干粉灭火器</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20个</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r>
              <w:rPr>
                <w:rFonts w:hint="eastAsia"/>
                <w:color w:val="auto"/>
                <w:sz w:val="24"/>
                <w:szCs w:val="24"/>
              </w:rPr>
              <w:t>、宿舍、办公楼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continue"/>
            <w:tcBorders>
              <w:tl2br w:val="nil"/>
              <w:tr2bl w:val="nil"/>
            </w:tcBorders>
            <w:vAlign w:val="center"/>
          </w:tcPr>
          <w:p>
            <w:pPr>
              <w:spacing w:line="240" w:lineRule="auto"/>
              <w:ind w:firstLine="0" w:firstLineChars="0"/>
              <w:jc w:val="center"/>
              <w:rPr>
                <w:color w:val="auto"/>
                <w:sz w:val="24"/>
                <w:szCs w:val="24"/>
              </w:rPr>
            </w:pP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消防水枪及水带</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2个、2盘</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个人防护设备</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耐酸手套</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若干</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仓库、车辆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医疗救护仪器药品</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急救箱（创可贴、云南白药喷雾剂、消防药水、消炎膏、2%碳酸氢钠溶液、3%醋酸溶液等）</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5个</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挡水物质</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沙袋</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30个</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restart"/>
            <w:tcBorders>
              <w:tl2br w:val="nil"/>
              <w:tr2bl w:val="nil"/>
            </w:tcBorders>
            <w:vAlign w:val="center"/>
          </w:tcPr>
          <w:p>
            <w:pPr>
              <w:spacing w:line="240" w:lineRule="auto"/>
              <w:ind w:firstLine="0" w:firstLineChars="0"/>
              <w:jc w:val="center"/>
              <w:rPr>
                <w:color w:val="auto"/>
                <w:sz w:val="24"/>
                <w:szCs w:val="24"/>
              </w:rPr>
            </w:pPr>
            <w:r>
              <w:rPr>
                <w:color w:val="auto"/>
                <w:sz w:val="24"/>
                <w:szCs w:val="24"/>
              </w:rPr>
              <w:t>其他</w:t>
            </w: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警戒线</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2条</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continue"/>
            <w:tcBorders>
              <w:tl2br w:val="nil"/>
              <w:tr2bl w:val="nil"/>
            </w:tcBorders>
            <w:vAlign w:val="center"/>
          </w:tcPr>
          <w:p>
            <w:pPr>
              <w:spacing w:line="240" w:lineRule="auto"/>
              <w:ind w:firstLine="0" w:firstLineChars="0"/>
              <w:jc w:val="center"/>
              <w:rPr>
                <w:color w:val="auto"/>
                <w:sz w:val="24"/>
                <w:szCs w:val="24"/>
              </w:rPr>
            </w:pP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应急手电筒</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10个</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continue"/>
            <w:tcBorders>
              <w:tl2br w:val="nil"/>
              <w:tr2bl w:val="nil"/>
            </w:tcBorders>
            <w:vAlign w:val="center"/>
          </w:tcPr>
          <w:p>
            <w:pPr>
              <w:spacing w:line="240" w:lineRule="auto"/>
              <w:ind w:firstLine="0" w:firstLineChars="0"/>
              <w:jc w:val="center"/>
              <w:rPr>
                <w:color w:val="auto"/>
                <w:sz w:val="24"/>
                <w:szCs w:val="24"/>
              </w:rPr>
            </w:pP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汽车（客、货）</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2辆</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0" w:type="dxa"/>
            <w:vMerge w:val="continue"/>
            <w:tcBorders>
              <w:tl2br w:val="nil"/>
              <w:tr2bl w:val="nil"/>
            </w:tcBorders>
            <w:vAlign w:val="center"/>
          </w:tcPr>
          <w:p>
            <w:pPr>
              <w:spacing w:line="240" w:lineRule="auto"/>
              <w:ind w:firstLine="0" w:firstLineChars="0"/>
              <w:jc w:val="center"/>
              <w:rPr>
                <w:color w:val="auto"/>
                <w:sz w:val="24"/>
                <w:szCs w:val="24"/>
              </w:rPr>
            </w:pPr>
          </w:p>
        </w:tc>
        <w:tc>
          <w:tcPr>
            <w:tcW w:w="3548" w:type="dxa"/>
            <w:tcBorders>
              <w:tl2br w:val="nil"/>
              <w:tr2bl w:val="nil"/>
            </w:tcBorders>
            <w:vAlign w:val="center"/>
          </w:tcPr>
          <w:p>
            <w:pPr>
              <w:spacing w:line="240" w:lineRule="auto"/>
              <w:ind w:firstLine="0" w:firstLineChars="0"/>
              <w:jc w:val="left"/>
              <w:rPr>
                <w:color w:val="auto"/>
                <w:sz w:val="24"/>
                <w:szCs w:val="24"/>
              </w:rPr>
            </w:pPr>
            <w:r>
              <w:rPr>
                <w:color w:val="auto"/>
                <w:sz w:val="24"/>
                <w:szCs w:val="24"/>
              </w:rPr>
              <w:t>铲车</w:t>
            </w:r>
          </w:p>
        </w:tc>
        <w:tc>
          <w:tcPr>
            <w:tcW w:w="1276"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1台</w:t>
            </w:r>
          </w:p>
        </w:tc>
        <w:tc>
          <w:tcPr>
            <w:tcW w:w="2318" w:type="dxa"/>
            <w:tcBorders>
              <w:tl2br w:val="nil"/>
              <w:tr2bl w:val="nil"/>
            </w:tcBorders>
            <w:vAlign w:val="center"/>
          </w:tcPr>
          <w:p>
            <w:pPr>
              <w:spacing w:line="240" w:lineRule="auto"/>
              <w:ind w:firstLine="0" w:firstLineChars="0"/>
              <w:jc w:val="center"/>
              <w:rPr>
                <w:color w:val="auto"/>
                <w:sz w:val="24"/>
                <w:szCs w:val="24"/>
              </w:rPr>
            </w:pPr>
            <w:r>
              <w:rPr>
                <w:color w:val="auto"/>
                <w:sz w:val="24"/>
                <w:szCs w:val="24"/>
              </w:rPr>
              <w:t>仓库</w:t>
            </w:r>
          </w:p>
        </w:tc>
      </w:tr>
    </w:tbl>
    <w:p>
      <w:pPr>
        <w:pStyle w:val="117"/>
        <w:spacing w:before="120" w:after="120"/>
        <w:rPr>
          <w:rFonts w:eastAsia="仿宋"/>
          <w:color w:val="000000" w:themeColor="text1"/>
          <w:sz w:val="21"/>
          <w:szCs w:val="21"/>
        </w:rPr>
        <w:sectPr>
          <w:pgSz w:w="11906" w:h="16838"/>
          <w:pgMar w:top="1134" w:right="1418" w:bottom="1134" w:left="1418" w:header="851" w:footer="992" w:gutter="0"/>
          <w:cols w:space="720" w:num="1"/>
          <w:docGrid w:linePitch="381" w:charSpace="0"/>
        </w:sectPr>
      </w:pPr>
    </w:p>
    <w:p>
      <w:pPr>
        <w:pStyle w:val="5"/>
        <w:jc w:val="center"/>
        <w:rPr>
          <w:color w:val="000000" w:themeColor="text1"/>
        </w:rPr>
      </w:pPr>
      <w:bookmarkStart w:id="30" w:name="_Toc10380"/>
      <w:bookmarkStart w:id="31" w:name="_Toc6376"/>
      <w:r>
        <w:rPr>
          <w:color w:val="000000" w:themeColor="text1"/>
        </w:rPr>
        <w:t>4突发环境事件及其后果分析</w:t>
      </w:r>
      <w:bookmarkEnd w:id="30"/>
      <w:bookmarkEnd w:id="31"/>
    </w:p>
    <w:p>
      <w:pPr>
        <w:pStyle w:val="6"/>
        <w:rPr>
          <w:rFonts w:hint="eastAsia"/>
          <w:color w:val="000000" w:themeColor="text1"/>
          <w:lang w:val="en-US" w:eastAsia="zh-CN"/>
        </w:rPr>
      </w:pPr>
      <w:bookmarkStart w:id="32" w:name="_Toc11583"/>
      <w:bookmarkStart w:id="33" w:name="_Toc23271"/>
      <w:r>
        <w:rPr>
          <w:color w:val="000000" w:themeColor="text1"/>
        </w:rPr>
        <w:t>4.1突发环境事件</w:t>
      </w:r>
      <w:bookmarkEnd w:id="32"/>
      <w:r>
        <w:rPr>
          <w:rFonts w:hint="eastAsia"/>
          <w:color w:val="000000" w:themeColor="text1"/>
          <w:lang w:val="en-US" w:eastAsia="zh-CN"/>
        </w:rPr>
        <w:t>风险源分析</w:t>
      </w:r>
      <w:bookmarkEnd w:id="33"/>
    </w:p>
    <w:p>
      <w:pPr>
        <w:rPr>
          <w:rFonts w:hint="eastAsia"/>
          <w:lang w:val="en-US" w:eastAsia="zh-CN"/>
        </w:rPr>
      </w:pPr>
      <w:r>
        <w:rPr>
          <w:rFonts w:hint="eastAsia"/>
          <w:lang w:val="en-US" w:eastAsia="zh-CN"/>
        </w:rPr>
        <w:t>环境风险源指可能发生突发环境事件并对周边环境造成危害的环境因素，环境风险源的危险程度由所涉及的危险物质的特性（物质危险性和物质的量）、危险物质存在的安全状态、所处的周边环境状况三个要素决定。</w:t>
      </w:r>
    </w:p>
    <w:p>
      <w:pPr>
        <w:rPr>
          <w:rFonts w:hint="eastAsia"/>
          <w:lang w:val="en-US" w:eastAsia="zh-CN"/>
        </w:rPr>
      </w:pPr>
      <w:bookmarkStart w:id="34" w:name="_Toc20952"/>
      <w:r>
        <w:rPr>
          <w:rFonts w:hint="eastAsia"/>
        </w:rPr>
        <w:t>根据对物料危险性、工艺过程危险性、自然灾害因素等危险性因素的分析结果看，一旦发生重大灾害事故，其对环境影响的途径主要表现为可能降低大气环境质量、造成附近水体污染。</w:t>
      </w:r>
      <w:r>
        <w:rPr>
          <w:rFonts w:hint="eastAsia"/>
          <w:lang w:eastAsia="zh-CN"/>
        </w:rPr>
        <w:t>咸阳黎明建设工程有限公司</w:t>
      </w:r>
      <w:r>
        <w:rPr>
          <w:rFonts w:hint="eastAsia"/>
        </w:rPr>
        <w:t>主要风险物质</w:t>
      </w:r>
      <w:r>
        <w:rPr>
          <w:rFonts w:hint="eastAsia"/>
          <w:lang w:val="en-US" w:eastAsia="zh-CN"/>
        </w:rPr>
        <w:t>为柴油。</w:t>
      </w:r>
    </w:p>
    <w:p>
      <w:pPr>
        <w:rPr>
          <w:rFonts w:hint="eastAsia" w:eastAsia="仿宋_GB2312"/>
          <w:lang w:val="en-US" w:eastAsia="zh-CN"/>
        </w:rPr>
      </w:pPr>
      <w:r>
        <w:rPr>
          <w:rFonts w:hint="eastAsia"/>
          <w:lang w:val="en-US" w:eastAsia="zh-CN"/>
        </w:rPr>
        <w:t>主要风险事件为：</w:t>
      </w:r>
    </w:p>
    <w:p>
      <w:pPr>
        <w:numPr>
          <w:ilvl w:val="0"/>
          <w:numId w:val="13"/>
        </w:numPr>
        <w:shd w:val="clear"/>
        <w:adjustRightInd w:val="0"/>
        <w:snapToGrid w:val="0"/>
        <w:ind w:firstLine="547"/>
        <w:rPr>
          <w:rFonts w:hint="eastAsia" w:cs="Times New Roman"/>
          <w:bCs/>
          <w:szCs w:val="28"/>
        </w:rPr>
      </w:pPr>
      <w:r>
        <w:rPr>
          <w:rFonts w:hint="eastAsia" w:cs="Times New Roman"/>
          <w:bCs/>
          <w:szCs w:val="28"/>
          <w:lang w:val="en-US" w:eastAsia="zh-CN"/>
        </w:rPr>
        <w:t>沥青储罐破裂发生泄漏</w:t>
      </w:r>
      <w:r>
        <w:rPr>
          <w:rFonts w:hint="eastAsia" w:cs="Times New Roman"/>
          <w:bCs/>
          <w:szCs w:val="28"/>
        </w:rPr>
        <w:t>；</w:t>
      </w:r>
    </w:p>
    <w:p>
      <w:pPr>
        <w:numPr>
          <w:ilvl w:val="0"/>
          <w:numId w:val="13"/>
        </w:numPr>
        <w:shd w:val="clear"/>
        <w:adjustRightInd w:val="0"/>
        <w:snapToGrid w:val="0"/>
        <w:ind w:firstLine="547"/>
        <w:rPr>
          <w:rFonts w:cs="Times New Roman"/>
          <w:bCs/>
          <w:szCs w:val="28"/>
        </w:rPr>
      </w:pPr>
      <w:r>
        <w:rPr>
          <w:rFonts w:hint="eastAsia" w:cs="Times New Roman"/>
          <w:bCs/>
          <w:szCs w:val="28"/>
          <w:lang w:val="en-US" w:eastAsia="zh-CN"/>
        </w:rPr>
        <w:t>LNG储罐发生泄漏；</w:t>
      </w:r>
    </w:p>
    <w:p>
      <w:pPr>
        <w:rPr>
          <w:rFonts w:hint="eastAsia"/>
          <w:lang w:val="en-US" w:eastAsia="zh-CN"/>
        </w:rPr>
      </w:pPr>
      <w:r>
        <w:rPr>
          <w:rFonts w:hint="eastAsia"/>
          <w:lang w:val="en-US" w:eastAsia="zh-CN"/>
        </w:rPr>
        <w:t>①源强分析</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outlineLvl w:val="9"/>
        <w:rPr>
          <w:rFonts w:hint="eastAsia"/>
          <w:color w:val="auto"/>
          <w:highlight w:val="none"/>
          <w:lang w:val="en-US" w:eastAsia="zh-CN"/>
        </w:rPr>
      </w:pPr>
      <w:r>
        <w:rPr>
          <w:rFonts w:hint="eastAsia"/>
          <w:color w:val="auto"/>
          <w:lang w:val="en-US" w:eastAsia="zh-CN"/>
        </w:rPr>
        <w:t>LNG</w:t>
      </w:r>
      <w:r>
        <w:rPr>
          <w:rFonts w:hint="eastAsia"/>
          <w:color w:val="auto"/>
          <w:highlight w:val="none"/>
          <w:lang w:val="en-US" w:eastAsia="zh-CN"/>
        </w:rPr>
        <w:t>泄漏为液体泄漏，根据《建设项目环境风险评价技术导则》（HJ/T 169-2004），液体泄漏速度Q</w:t>
      </w:r>
      <w:r>
        <w:rPr>
          <w:rFonts w:hint="eastAsia"/>
          <w:color w:val="auto"/>
          <w:highlight w:val="none"/>
          <w:vertAlign w:val="subscript"/>
          <w:lang w:val="en-US" w:eastAsia="zh-CN"/>
        </w:rPr>
        <w:t>L</w:t>
      </w:r>
      <w:r>
        <w:rPr>
          <w:rFonts w:hint="eastAsia"/>
          <w:color w:val="auto"/>
          <w:highlight w:val="none"/>
          <w:lang w:val="en-US" w:eastAsia="zh-CN"/>
        </w:rPr>
        <w:t>用柏努利方程计算：</w:t>
      </w:r>
    </w:p>
    <w:p>
      <w:pPr>
        <w:ind w:left="0" w:leftChars="0" w:right="0" w:rightChars="0" w:firstLine="0" w:firstLineChars="0"/>
        <w:jc w:val="center"/>
        <w:rPr>
          <w:rFonts w:hint="eastAsia"/>
          <w:color w:val="auto"/>
          <w:lang w:val="en-US" w:eastAsia="zh-CN"/>
        </w:rPr>
      </w:pPr>
      <w:bookmarkStart w:id="35" w:name="_Toc21283"/>
      <w:bookmarkStart w:id="36" w:name="_Toc25851"/>
      <w:bookmarkStart w:id="37" w:name="_Toc16045"/>
      <w:r>
        <w:rPr>
          <w:color w:val="auto"/>
        </w:rPr>
        <w:drawing>
          <wp:inline distT="0" distB="0" distL="114300" distR="114300">
            <wp:extent cx="2139950" cy="552450"/>
            <wp:effectExtent l="0" t="0" r="12700" b="0"/>
            <wp:docPr id="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15"/>
                    <a:stretch>
                      <a:fillRect/>
                    </a:stretch>
                  </pic:blipFill>
                  <pic:spPr>
                    <a:xfrm>
                      <a:off x="0" y="0"/>
                      <a:ext cx="2139950" cy="552450"/>
                    </a:xfrm>
                    <a:prstGeom prst="rect">
                      <a:avLst/>
                    </a:prstGeom>
                    <a:noFill/>
                    <a:ln w="9525">
                      <a:noFill/>
                    </a:ln>
                  </pic:spPr>
                </pic:pic>
              </a:graphicData>
            </a:graphic>
          </wp:inline>
        </w:drawing>
      </w:r>
      <w:bookmarkEnd w:id="35"/>
      <w:bookmarkEnd w:id="36"/>
      <w:bookmarkEnd w:id="37"/>
    </w:p>
    <w:p>
      <w:pPr>
        <w:widowControl/>
        <w:snapToGrid w:val="0"/>
        <w:spacing w:line="360" w:lineRule="auto"/>
        <w:ind w:firstLine="560"/>
        <w:rPr>
          <w:rFonts w:eastAsia="仿宋"/>
          <w:color w:val="auto"/>
          <w:kern w:val="0"/>
          <w:sz w:val="28"/>
          <w:szCs w:val="28"/>
          <w:highlight w:val="none"/>
        </w:rPr>
      </w:pPr>
      <w:r>
        <w:rPr>
          <w:rFonts w:eastAsia="仿宋"/>
          <w:color w:val="auto"/>
          <w:kern w:val="0"/>
          <w:sz w:val="28"/>
          <w:szCs w:val="28"/>
          <w:highlight w:val="none"/>
        </w:rPr>
        <w:t>式中：</w:t>
      </w:r>
    </w:p>
    <w:p>
      <w:pPr>
        <w:widowControl/>
        <w:snapToGrid w:val="0"/>
        <w:spacing w:line="360" w:lineRule="auto"/>
        <w:ind w:firstLine="560"/>
        <w:rPr>
          <w:rFonts w:eastAsia="仿宋"/>
          <w:color w:val="auto"/>
          <w:kern w:val="0"/>
          <w:sz w:val="28"/>
          <w:szCs w:val="28"/>
          <w:highlight w:val="none"/>
        </w:rPr>
      </w:pPr>
      <w:r>
        <w:rPr>
          <w:rFonts w:eastAsia="仿宋"/>
          <w:color w:val="auto"/>
          <w:kern w:val="0"/>
          <w:sz w:val="28"/>
          <w:szCs w:val="28"/>
          <w:highlight w:val="none"/>
        </w:rPr>
        <w:t xml:space="preserve">       </w:t>
      </w:r>
      <w:r>
        <w:rPr>
          <w:rFonts w:eastAsia="仿宋"/>
          <w:i/>
          <w:iCs/>
          <w:color w:val="auto"/>
          <w:kern w:val="0"/>
          <w:sz w:val="28"/>
          <w:szCs w:val="28"/>
          <w:highlight w:val="none"/>
        </w:rPr>
        <w:t>Q</w:t>
      </w:r>
      <w:r>
        <w:rPr>
          <w:rFonts w:eastAsia="仿宋"/>
          <w:i/>
          <w:iCs/>
          <w:color w:val="auto"/>
          <w:kern w:val="0"/>
          <w:sz w:val="28"/>
          <w:szCs w:val="28"/>
          <w:highlight w:val="none"/>
          <w:vertAlign w:val="subscript"/>
        </w:rPr>
        <w:t>L</w:t>
      </w:r>
      <w:r>
        <w:rPr>
          <w:rFonts w:eastAsia="仿宋"/>
          <w:color w:val="auto"/>
          <w:kern w:val="0"/>
          <w:sz w:val="28"/>
          <w:szCs w:val="28"/>
          <w:highlight w:val="none"/>
        </w:rPr>
        <w:t>—液体泄漏速度，kg/s；</w:t>
      </w:r>
    </w:p>
    <w:p>
      <w:pPr>
        <w:widowControl/>
        <w:snapToGrid w:val="0"/>
        <w:spacing w:line="360" w:lineRule="auto"/>
        <w:ind w:firstLine="560"/>
        <w:rPr>
          <w:rFonts w:eastAsia="仿宋"/>
          <w:color w:val="auto"/>
          <w:kern w:val="0"/>
          <w:sz w:val="28"/>
          <w:szCs w:val="28"/>
          <w:highlight w:val="none"/>
        </w:rPr>
      </w:pPr>
      <w:r>
        <w:rPr>
          <w:rFonts w:eastAsia="仿宋"/>
          <w:color w:val="auto"/>
          <w:kern w:val="0"/>
          <w:sz w:val="28"/>
          <w:szCs w:val="28"/>
          <w:highlight w:val="none"/>
        </w:rPr>
        <w:t xml:space="preserve">       </w:t>
      </w:r>
      <w:r>
        <w:rPr>
          <w:rFonts w:eastAsia="仿宋"/>
          <w:i/>
          <w:iCs/>
          <w:color w:val="auto"/>
          <w:kern w:val="0"/>
          <w:sz w:val="28"/>
          <w:szCs w:val="28"/>
          <w:highlight w:val="none"/>
        </w:rPr>
        <w:t>C</w:t>
      </w:r>
      <w:r>
        <w:rPr>
          <w:rFonts w:eastAsia="仿宋"/>
          <w:i/>
          <w:iCs/>
          <w:color w:val="auto"/>
          <w:kern w:val="0"/>
          <w:sz w:val="28"/>
          <w:szCs w:val="28"/>
          <w:highlight w:val="none"/>
          <w:vertAlign w:val="subscript"/>
        </w:rPr>
        <w:t>d</w:t>
      </w:r>
      <w:r>
        <w:rPr>
          <w:rFonts w:eastAsia="仿宋"/>
          <w:color w:val="auto"/>
          <w:kern w:val="0"/>
          <w:sz w:val="28"/>
          <w:szCs w:val="28"/>
          <w:highlight w:val="none"/>
        </w:rPr>
        <w:t>—液体泄漏系数，此值常用0.6</w:t>
      </w:r>
      <w:r>
        <w:rPr>
          <w:rFonts w:hint="eastAsia" w:ascii="仿宋" w:hAnsi="仿宋" w:eastAsia="仿宋"/>
          <w:color w:val="auto"/>
          <w:kern w:val="0"/>
          <w:sz w:val="28"/>
          <w:szCs w:val="28"/>
          <w:highlight w:val="none"/>
        </w:rPr>
        <w:t>～</w:t>
      </w:r>
      <w:r>
        <w:rPr>
          <w:rFonts w:eastAsia="仿宋"/>
          <w:color w:val="auto"/>
          <w:kern w:val="0"/>
          <w:sz w:val="28"/>
          <w:szCs w:val="28"/>
          <w:highlight w:val="none"/>
        </w:rPr>
        <w:t>0.64</w:t>
      </w:r>
      <w:r>
        <w:rPr>
          <w:rFonts w:hint="eastAsia" w:eastAsia="仿宋"/>
          <w:color w:val="auto"/>
          <w:kern w:val="0"/>
          <w:sz w:val="28"/>
          <w:szCs w:val="28"/>
          <w:highlight w:val="none"/>
          <w:lang w:eastAsia="zh-CN"/>
        </w:rPr>
        <w:t>，取</w:t>
      </w:r>
      <w:r>
        <w:rPr>
          <w:rFonts w:hint="eastAsia" w:eastAsia="仿宋"/>
          <w:color w:val="auto"/>
          <w:kern w:val="0"/>
          <w:sz w:val="28"/>
          <w:szCs w:val="28"/>
          <w:highlight w:val="none"/>
          <w:lang w:val="en-US" w:eastAsia="zh-CN"/>
        </w:rPr>
        <w:t>0.64</w:t>
      </w:r>
      <w:r>
        <w:rPr>
          <w:rFonts w:eastAsia="仿宋"/>
          <w:color w:val="auto"/>
          <w:kern w:val="0"/>
          <w:sz w:val="28"/>
          <w:szCs w:val="28"/>
          <w:highlight w:val="none"/>
        </w:rPr>
        <w:t>。</w:t>
      </w:r>
    </w:p>
    <w:p>
      <w:pPr>
        <w:widowControl/>
        <w:snapToGrid w:val="0"/>
        <w:spacing w:line="360" w:lineRule="auto"/>
        <w:ind w:firstLine="560"/>
        <w:rPr>
          <w:rFonts w:eastAsia="仿宋"/>
          <w:color w:val="auto"/>
          <w:kern w:val="0"/>
          <w:sz w:val="28"/>
          <w:szCs w:val="28"/>
          <w:highlight w:val="none"/>
        </w:rPr>
      </w:pPr>
      <w:r>
        <w:rPr>
          <w:rFonts w:eastAsia="仿宋"/>
          <w:color w:val="auto"/>
          <w:kern w:val="0"/>
          <w:sz w:val="28"/>
          <w:szCs w:val="28"/>
          <w:highlight w:val="none"/>
        </w:rPr>
        <w:t xml:space="preserve">       </w:t>
      </w:r>
      <w:r>
        <w:rPr>
          <w:rFonts w:eastAsia="仿宋"/>
          <w:i/>
          <w:iCs/>
          <w:color w:val="auto"/>
          <w:kern w:val="0"/>
          <w:sz w:val="28"/>
          <w:szCs w:val="28"/>
          <w:highlight w:val="none"/>
        </w:rPr>
        <w:t>A</w:t>
      </w:r>
      <w:r>
        <w:rPr>
          <w:rFonts w:eastAsia="仿宋"/>
          <w:color w:val="auto"/>
          <w:kern w:val="0"/>
          <w:sz w:val="28"/>
          <w:szCs w:val="28"/>
          <w:highlight w:val="none"/>
        </w:rPr>
        <w:t>—裂口面积，</w:t>
      </w:r>
      <w:r>
        <w:rPr>
          <w:rFonts w:hint="eastAsia" w:eastAsia="仿宋"/>
          <w:color w:val="auto"/>
          <w:kern w:val="0"/>
          <w:sz w:val="28"/>
          <w:szCs w:val="28"/>
          <w:highlight w:val="none"/>
          <w:lang w:val="en-US" w:eastAsia="zh-CN"/>
        </w:rPr>
        <w:t>假设裂口为10mm的圆形孔</w:t>
      </w:r>
      <w:r>
        <w:rPr>
          <w:rFonts w:hint="eastAsia" w:ascii="Arial" w:hAnsi="Arial" w:eastAsia="仿宋" w:cs="Arial"/>
          <w:color w:val="auto"/>
          <w:kern w:val="0"/>
          <w:sz w:val="28"/>
          <w:szCs w:val="28"/>
          <w:highlight w:val="none"/>
          <w:lang w:val="en-US" w:eastAsia="zh-CN"/>
        </w:rPr>
        <w:t>,裂口面积为</w:t>
      </w:r>
      <w:r>
        <w:rPr>
          <w:rFonts w:hint="eastAsia" w:eastAsia="仿宋"/>
          <w:color w:val="auto"/>
          <w:kern w:val="0"/>
          <w:sz w:val="28"/>
          <w:szCs w:val="28"/>
          <w:highlight w:val="none"/>
          <w:lang w:val="en-US" w:eastAsia="zh-CN"/>
        </w:rPr>
        <w:t>πr</w:t>
      </w:r>
      <w:r>
        <w:rPr>
          <w:rFonts w:hint="eastAsia" w:eastAsia="仿宋"/>
          <w:color w:val="auto"/>
          <w:kern w:val="0"/>
          <w:sz w:val="28"/>
          <w:szCs w:val="28"/>
          <w:highlight w:val="none"/>
          <w:vertAlign w:val="superscript"/>
          <w:lang w:val="en-US" w:eastAsia="zh-CN"/>
        </w:rPr>
        <w:t>2</w:t>
      </w:r>
      <w:r>
        <w:rPr>
          <w:rFonts w:hint="eastAsia" w:eastAsia="仿宋"/>
          <w:color w:val="auto"/>
          <w:kern w:val="0"/>
          <w:sz w:val="28"/>
          <w:szCs w:val="28"/>
          <w:highlight w:val="none"/>
          <w:lang w:val="en-US" w:eastAsia="zh-CN"/>
        </w:rPr>
        <w:t>=3.14</w:t>
      </w:r>
      <w:r>
        <w:rPr>
          <w:rFonts w:hint="default" w:eastAsia="仿宋"/>
          <w:color w:val="auto"/>
          <w:kern w:val="0"/>
          <w:sz w:val="28"/>
          <w:szCs w:val="28"/>
          <w:highlight w:val="none"/>
          <w:lang w:val="en-US" w:eastAsia="zh-CN"/>
        </w:rPr>
        <w:t>×</w:t>
      </w:r>
      <w:r>
        <w:rPr>
          <w:rFonts w:hint="eastAsia" w:eastAsia="仿宋"/>
          <w:color w:val="auto"/>
          <w:kern w:val="0"/>
          <w:sz w:val="28"/>
          <w:szCs w:val="28"/>
          <w:highlight w:val="none"/>
          <w:lang w:val="en-US" w:eastAsia="zh-CN"/>
        </w:rPr>
        <w:t>0.005</w:t>
      </w:r>
      <w:r>
        <w:rPr>
          <w:rFonts w:hint="eastAsia" w:eastAsia="仿宋"/>
          <w:color w:val="auto"/>
          <w:kern w:val="0"/>
          <w:sz w:val="28"/>
          <w:szCs w:val="28"/>
          <w:highlight w:val="none"/>
          <w:vertAlign w:val="superscript"/>
          <w:lang w:val="en-US" w:eastAsia="zh-CN"/>
        </w:rPr>
        <w:t>2</w:t>
      </w:r>
      <w:r>
        <w:rPr>
          <w:rFonts w:hint="eastAsia" w:eastAsia="仿宋"/>
          <w:color w:val="auto"/>
          <w:kern w:val="0"/>
          <w:sz w:val="28"/>
          <w:szCs w:val="28"/>
          <w:highlight w:val="none"/>
          <w:lang w:val="en-US" w:eastAsia="zh-CN"/>
        </w:rPr>
        <w:t>=7.85</w:t>
      </w:r>
      <w:r>
        <w:rPr>
          <w:rFonts w:hint="default" w:eastAsia="仿宋"/>
          <w:color w:val="auto"/>
          <w:kern w:val="0"/>
          <w:sz w:val="28"/>
          <w:szCs w:val="28"/>
          <w:highlight w:val="none"/>
          <w:lang w:val="en-US" w:eastAsia="zh-CN"/>
        </w:rPr>
        <w:t>×</w:t>
      </w:r>
      <w:r>
        <w:rPr>
          <w:rFonts w:hint="eastAsia" w:eastAsia="仿宋"/>
          <w:color w:val="auto"/>
          <w:kern w:val="0"/>
          <w:sz w:val="28"/>
          <w:szCs w:val="28"/>
          <w:highlight w:val="none"/>
          <w:lang w:val="en-US" w:eastAsia="zh-CN"/>
        </w:rPr>
        <w:t>1</w:t>
      </w:r>
      <w:r>
        <w:rPr>
          <w:rFonts w:hint="eastAsia" w:eastAsia="仿宋"/>
          <w:color w:val="auto"/>
          <w:kern w:val="0"/>
          <w:sz w:val="28"/>
          <w:szCs w:val="28"/>
          <w:highlight w:val="none"/>
          <w:vertAlign w:val="baseline"/>
          <w:lang w:val="en-US" w:eastAsia="zh-CN"/>
        </w:rPr>
        <w:t>0</w:t>
      </w:r>
      <w:r>
        <w:rPr>
          <w:rFonts w:hint="eastAsia" w:eastAsia="仿宋"/>
          <w:color w:val="auto"/>
          <w:kern w:val="0"/>
          <w:sz w:val="28"/>
          <w:szCs w:val="28"/>
          <w:highlight w:val="none"/>
          <w:vertAlign w:val="superscript"/>
          <w:lang w:val="en-US" w:eastAsia="zh-CN"/>
        </w:rPr>
        <w:t>-5</w:t>
      </w:r>
      <w:r>
        <w:rPr>
          <w:rFonts w:eastAsia="仿宋"/>
          <w:color w:val="auto"/>
          <w:kern w:val="0"/>
          <w:sz w:val="28"/>
          <w:szCs w:val="28"/>
          <w:highlight w:val="none"/>
        </w:rPr>
        <w:t>m</w:t>
      </w:r>
      <w:r>
        <w:rPr>
          <w:rFonts w:eastAsia="仿宋"/>
          <w:color w:val="auto"/>
          <w:kern w:val="0"/>
          <w:sz w:val="28"/>
          <w:szCs w:val="28"/>
          <w:highlight w:val="none"/>
          <w:vertAlign w:val="superscript"/>
        </w:rPr>
        <w:t>2</w:t>
      </w:r>
      <w:r>
        <w:rPr>
          <w:rFonts w:eastAsia="仿宋"/>
          <w:color w:val="auto"/>
          <w:kern w:val="0"/>
          <w:sz w:val="28"/>
          <w:szCs w:val="28"/>
          <w:highlight w:val="none"/>
        </w:rPr>
        <w:t>；</w:t>
      </w:r>
    </w:p>
    <w:p>
      <w:pPr>
        <w:widowControl/>
        <w:snapToGrid w:val="0"/>
        <w:spacing w:line="360" w:lineRule="auto"/>
        <w:ind w:firstLine="560"/>
        <w:rPr>
          <w:rFonts w:eastAsia="仿宋"/>
          <w:color w:val="auto"/>
          <w:kern w:val="0"/>
          <w:sz w:val="28"/>
          <w:szCs w:val="28"/>
          <w:highlight w:val="none"/>
        </w:rPr>
      </w:pPr>
      <w:r>
        <w:rPr>
          <w:rFonts w:eastAsia="仿宋"/>
          <w:color w:val="auto"/>
          <w:kern w:val="0"/>
          <w:sz w:val="28"/>
          <w:szCs w:val="28"/>
          <w:highlight w:val="none"/>
        </w:rPr>
        <w:t xml:space="preserve">       </w:t>
      </w:r>
      <w:r>
        <w:rPr>
          <w:rFonts w:eastAsia="仿宋"/>
          <w:i/>
          <w:iCs/>
          <w:color w:val="auto"/>
          <w:kern w:val="0"/>
          <w:sz w:val="28"/>
          <w:szCs w:val="28"/>
          <w:highlight w:val="none"/>
        </w:rPr>
        <w:t>P</w:t>
      </w:r>
      <w:r>
        <w:rPr>
          <w:rFonts w:eastAsia="仿宋"/>
          <w:color w:val="auto"/>
          <w:kern w:val="0"/>
          <w:sz w:val="28"/>
          <w:szCs w:val="28"/>
          <w:highlight w:val="none"/>
        </w:rPr>
        <w:t>—容器内介质压力，</w:t>
      </w:r>
      <w:r>
        <w:rPr>
          <w:rFonts w:hint="eastAsia"/>
          <w:color w:val="auto"/>
          <w:kern w:val="0"/>
          <w:sz w:val="28"/>
          <w:szCs w:val="28"/>
          <w:highlight w:val="none"/>
          <w:lang w:val="en-US" w:eastAsia="zh-CN"/>
        </w:rPr>
        <w:t>100</w:t>
      </w:r>
      <w:r>
        <w:rPr>
          <w:rFonts w:hint="eastAsia" w:eastAsia="仿宋"/>
          <w:color w:val="auto"/>
          <w:kern w:val="0"/>
          <w:sz w:val="28"/>
          <w:szCs w:val="28"/>
          <w:highlight w:val="none"/>
          <w:lang w:val="en-US" w:eastAsia="zh-CN"/>
        </w:rPr>
        <w:t>M</w:t>
      </w:r>
      <w:r>
        <w:rPr>
          <w:rFonts w:eastAsia="仿宋"/>
          <w:color w:val="auto"/>
          <w:kern w:val="0"/>
          <w:sz w:val="28"/>
          <w:szCs w:val="28"/>
          <w:highlight w:val="none"/>
        </w:rPr>
        <w:t>Pa；</w:t>
      </w:r>
    </w:p>
    <w:p>
      <w:pPr>
        <w:widowControl/>
        <w:snapToGrid w:val="0"/>
        <w:spacing w:line="360" w:lineRule="auto"/>
        <w:ind w:firstLine="560"/>
        <w:rPr>
          <w:rFonts w:eastAsia="仿宋"/>
          <w:color w:val="auto"/>
          <w:kern w:val="0"/>
          <w:sz w:val="28"/>
          <w:szCs w:val="28"/>
          <w:highlight w:val="none"/>
        </w:rPr>
      </w:pPr>
      <w:r>
        <w:rPr>
          <w:rFonts w:eastAsia="仿宋"/>
          <w:color w:val="auto"/>
          <w:kern w:val="0"/>
          <w:sz w:val="28"/>
          <w:szCs w:val="28"/>
          <w:highlight w:val="none"/>
        </w:rPr>
        <w:t xml:space="preserve">       </w:t>
      </w:r>
      <w:r>
        <w:rPr>
          <w:rFonts w:eastAsia="仿宋"/>
          <w:i/>
          <w:iCs/>
          <w:color w:val="auto"/>
          <w:kern w:val="0"/>
          <w:sz w:val="28"/>
          <w:szCs w:val="28"/>
          <w:highlight w:val="none"/>
        </w:rPr>
        <w:t>P</w:t>
      </w:r>
      <w:r>
        <w:rPr>
          <w:rFonts w:eastAsia="仿宋"/>
          <w:i/>
          <w:iCs/>
          <w:color w:val="auto"/>
          <w:kern w:val="0"/>
          <w:sz w:val="28"/>
          <w:szCs w:val="28"/>
          <w:highlight w:val="none"/>
          <w:vertAlign w:val="subscript"/>
        </w:rPr>
        <w:t>0</w:t>
      </w:r>
      <w:r>
        <w:rPr>
          <w:rFonts w:eastAsia="仿宋"/>
          <w:color w:val="auto"/>
          <w:kern w:val="0"/>
          <w:sz w:val="28"/>
          <w:szCs w:val="28"/>
          <w:highlight w:val="none"/>
        </w:rPr>
        <w:t>—环境压力，</w:t>
      </w:r>
      <w:r>
        <w:rPr>
          <w:rFonts w:hint="eastAsia" w:eastAsia="仿宋"/>
          <w:color w:val="auto"/>
          <w:kern w:val="0"/>
          <w:sz w:val="28"/>
          <w:szCs w:val="28"/>
          <w:highlight w:val="none"/>
          <w:lang w:val="en-US" w:eastAsia="zh-CN"/>
        </w:rPr>
        <w:t>0.1M</w:t>
      </w:r>
      <w:r>
        <w:rPr>
          <w:rFonts w:eastAsia="仿宋"/>
          <w:color w:val="auto"/>
          <w:kern w:val="0"/>
          <w:sz w:val="28"/>
          <w:szCs w:val="28"/>
          <w:highlight w:val="none"/>
        </w:rPr>
        <w:t>Pa；</w:t>
      </w:r>
    </w:p>
    <w:p>
      <w:pPr>
        <w:widowControl/>
        <w:snapToGrid w:val="0"/>
        <w:spacing w:line="360" w:lineRule="auto"/>
        <w:ind w:firstLine="560"/>
        <w:rPr>
          <w:rFonts w:eastAsia="仿宋"/>
          <w:color w:val="auto"/>
          <w:kern w:val="0"/>
          <w:sz w:val="28"/>
          <w:szCs w:val="28"/>
          <w:highlight w:val="none"/>
        </w:rPr>
      </w:pPr>
      <w:r>
        <w:rPr>
          <w:rFonts w:eastAsia="仿宋"/>
          <w:color w:val="auto"/>
          <w:kern w:val="0"/>
          <w:sz w:val="28"/>
          <w:szCs w:val="28"/>
          <w:highlight w:val="none"/>
        </w:rPr>
        <w:t xml:space="preserve">       ρ—液体密度，</w:t>
      </w:r>
      <w:r>
        <w:rPr>
          <w:rFonts w:hint="eastAsia" w:eastAsia="仿宋"/>
          <w:color w:val="auto"/>
          <w:kern w:val="0"/>
          <w:sz w:val="28"/>
          <w:szCs w:val="28"/>
          <w:highlight w:val="none"/>
          <w:lang w:val="en-US" w:eastAsia="zh-CN"/>
        </w:rPr>
        <w:t>LNG</w:t>
      </w:r>
      <w:r>
        <w:rPr>
          <w:rFonts w:hint="eastAsia"/>
          <w:color w:val="auto"/>
          <w:kern w:val="0"/>
          <w:sz w:val="28"/>
          <w:szCs w:val="28"/>
          <w:highlight w:val="none"/>
          <w:lang w:eastAsia="zh-CN"/>
        </w:rPr>
        <w:t>密度约为</w:t>
      </w:r>
      <w:r>
        <w:rPr>
          <w:rFonts w:hint="eastAsia"/>
          <w:color w:val="auto"/>
          <w:kern w:val="0"/>
          <w:sz w:val="28"/>
          <w:szCs w:val="28"/>
          <w:highlight w:val="none"/>
          <w:lang w:val="en-US" w:eastAsia="zh-CN"/>
        </w:rPr>
        <w:t>460</w:t>
      </w:r>
      <w:r>
        <w:rPr>
          <w:rFonts w:hint="eastAsia" w:eastAsia="仿宋"/>
          <w:color w:val="auto"/>
          <w:kern w:val="0"/>
          <w:sz w:val="28"/>
          <w:szCs w:val="28"/>
          <w:highlight w:val="none"/>
          <w:lang w:val="en-US" w:eastAsia="zh-CN"/>
        </w:rPr>
        <w:t>kg/m</w:t>
      </w:r>
      <w:r>
        <w:rPr>
          <w:rFonts w:hint="eastAsia" w:eastAsia="仿宋"/>
          <w:color w:val="auto"/>
          <w:kern w:val="0"/>
          <w:sz w:val="28"/>
          <w:szCs w:val="28"/>
          <w:highlight w:val="none"/>
          <w:vertAlign w:val="superscript"/>
          <w:lang w:val="en-US" w:eastAsia="zh-CN"/>
        </w:rPr>
        <w:t>3</w:t>
      </w:r>
      <w:r>
        <w:rPr>
          <w:rFonts w:hint="eastAsia"/>
          <w:color w:val="auto"/>
          <w:kern w:val="0"/>
          <w:sz w:val="28"/>
          <w:szCs w:val="28"/>
          <w:highlight w:val="none"/>
          <w:vertAlign w:val="baseline"/>
          <w:lang w:val="en-US" w:eastAsia="zh-CN"/>
        </w:rPr>
        <w:t>；</w:t>
      </w:r>
    </w:p>
    <w:p>
      <w:pPr>
        <w:widowControl/>
        <w:snapToGrid w:val="0"/>
        <w:spacing w:line="360" w:lineRule="auto"/>
        <w:ind w:firstLine="560"/>
        <w:rPr>
          <w:rFonts w:eastAsia="仿宋"/>
          <w:color w:val="auto"/>
          <w:kern w:val="0"/>
          <w:sz w:val="28"/>
          <w:szCs w:val="28"/>
          <w:highlight w:val="none"/>
          <w:lang w:val="pt-BR"/>
        </w:rPr>
      </w:pPr>
      <w:r>
        <w:rPr>
          <w:rFonts w:eastAsia="仿宋"/>
          <w:color w:val="auto"/>
          <w:kern w:val="0"/>
          <w:sz w:val="28"/>
          <w:szCs w:val="28"/>
          <w:highlight w:val="none"/>
        </w:rPr>
        <w:t xml:space="preserve">       </w:t>
      </w:r>
      <w:r>
        <w:rPr>
          <w:rFonts w:eastAsia="仿宋"/>
          <w:i/>
          <w:iCs/>
          <w:color w:val="auto"/>
          <w:kern w:val="0"/>
          <w:sz w:val="28"/>
          <w:szCs w:val="28"/>
          <w:highlight w:val="none"/>
          <w:lang w:val="pt-BR"/>
        </w:rPr>
        <w:t>h</w:t>
      </w:r>
      <w:r>
        <w:rPr>
          <w:rFonts w:eastAsia="仿宋"/>
          <w:color w:val="auto"/>
          <w:kern w:val="0"/>
          <w:sz w:val="28"/>
          <w:szCs w:val="28"/>
          <w:highlight w:val="none"/>
          <w:lang w:val="pt-BR"/>
        </w:rPr>
        <w:t xml:space="preserve"> —</w:t>
      </w:r>
      <w:r>
        <w:rPr>
          <w:rFonts w:eastAsia="仿宋"/>
          <w:color w:val="auto"/>
          <w:kern w:val="0"/>
          <w:sz w:val="28"/>
          <w:szCs w:val="28"/>
          <w:highlight w:val="none"/>
        </w:rPr>
        <w:t>裂口之上液位高度</w:t>
      </w:r>
      <w:r>
        <w:rPr>
          <w:rFonts w:eastAsia="仿宋"/>
          <w:color w:val="auto"/>
          <w:kern w:val="0"/>
          <w:sz w:val="28"/>
          <w:szCs w:val="28"/>
          <w:highlight w:val="none"/>
          <w:lang w:val="pt-BR"/>
        </w:rPr>
        <w:t>，</w:t>
      </w:r>
      <w:r>
        <w:rPr>
          <w:rFonts w:hint="eastAsia" w:eastAsia="仿宋"/>
          <w:color w:val="auto"/>
          <w:kern w:val="0"/>
          <w:sz w:val="28"/>
          <w:szCs w:val="28"/>
          <w:highlight w:val="none"/>
          <w:lang w:val="en-US" w:eastAsia="zh-CN"/>
        </w:rPr>
        <w:t>1</w:t>
      </w:r>
      <w:r>
        <w:rPr>
          <w:rFonts w:eastAsia="仿宋"/>
          <w:color w:val="auto"/>
          <w:kern w:val="0"/>
          <w:sz w:val="28"/>
          <w:szCs w:val="28"/>
          <w:highlight w:val="none"/>
          <w:lang w:val="pt-BR"/>
        </w:rPr>
        <w:t>m</w:t>
      </w:r>
      <w:r>
        <w:rPr>
          <w:rFonts w:eastAsia="仿宋"/>
          <w:color w:val="auto"/>
          <w:kern w:val="0"/>
          <w:sz w:val="28"/>
          <w:szCs w:val="28"/>
          <w:highlight w:val="none"/>
        </w:rPr>
        <w:t>。</w:t>
      </w:r>
    </w:p>
    <w:p>
      <w:pPr>
        <w:spacing w:line="360" w:lineRule="auto"/>
        <w:ind w:firstLine="560" w:firstLineChars="200"/>
        <w:rPr>
          <w:rFonts w:eastAsia="仿宋"/>
          <w:color w:val="auto"/>
          <w:sz w:val="28"/>
          <w:szCs w:val="28"/>
        </w:rPr>
      </w:pPr>
      <w:r>
        <w:rPr>
          <w:rFonts w:eastAsia="仿宋"/>
          <w:color w:val="auto"/>
          <w:sz w:val="28"/>
          <w:szCs w:val="28"/>
        </w:rPr>
        <w:t>经计算Q</w:t>
      </w:r>
      <w:r>
        <w:rPr>
          <w:rFonts w:hint="eastAsia"/>
          <w:color w:val="auto"/>
          <w:sz w:val="28"/>
          <w:szCs w:val="28"/>
          <w:vertAlign w:val="subscript"/>
          <w:lang w:val="en-US" w:eastAsia="zh-CN"/>
        </w:rPr>
        <w:t>LNG</w:t>
      </w:r>
      <w:r>
        <w:rPr>
          <w:rFonts w:eastAsia="仿宋"/>
          <w:color w:val="auto"/>
          <w:sz w:val="28"/>
          <w:szCs w:val="28"/>
        </w:rPr>
        <w:t>=</w:t>
      </w:r>
      <w:r>
        <w:rPr>
          <w:rFonts w:hint="eastAsia" w:eastAsia="仿宋"/>
          <w:color w:val="auto"/>
          <w:sz w:val="28"/>
          <w:szCs w:val="28"/>
          <w:lang w:val="en-US" w:eastAsia="zh-CN"/>
        </w:rPr>
        <w:t>1.8</w:t>
      </w:r>
      <w:r>
        <w:rPr>
          <w:rFonts w:eastAsia="仿宋"/>
          <w:color w:val="auto"/>
          <w:sz w:val="28"/>
          <w:szCs w:val="28"/>
        </w:rPr>
        <w:t>kg/s</w:t>
      </w:r>
      <w:r>
        <w:rPr>
          <w:rFonts w:hint="eastAsia"/>
          <w:color w:val="auto"/>
          <w:sz w:val="28"/>
          <w:szCs w:val="28"/>
          <w:lang w:eastAsia="zh-CN"/>
        </w:rPr>
        <w:t>，</w:t>
      </w:r>
      <w:r>
        <w:rPr>
          <w:rFonts w:eastAsia="仿宋"/>
          <w:color w:val="auto"/>
          <w:sz w:val="28"/>
          <w:szCs w:val="28"/>
        </w:rPr>
        <w:t>若泄漏10分钟，则泄漏量用</w:t>
      </w:r>
      <w:r>
        <w:rPr>
          <w:rFonts w:hint="eastAsia" w:eastAsia="仿宋"/>
          <w:color w:val="auto"/>
          <w:sz w:val="28"/>
          <w:szCs w:val="28"/>
        </w:rPr>
        <w:t>m</w:t>
      </w:r>
      <w:r>
        <w:rPr>
          <w:rFonts w:eastAsia="仿宋"/>
          <w:color w:val="auto"/>
          <w:sz w:val="28"/>
          <w:szCs w:val="28"/>
        </w:rPr>
        <w:t>计算：</w:t>
      </w:r>
    </w:p>
    <w:p>
      <w:pPr>
        <w:spacing w:line="360" w:lineRule="auto"/>
        <w:ind w:firstLine="560" w:firstLineChars="200"/>
        <w:jc w:val="center"/>
        <w:rPr>
          <w:rFonts w:hint="eastAsia"/>
          <w:color w:val="auto"/>
          <w:lang w:val="pt-BR" w:eastAsia="zh-CN"/>
        </w:rPr>
      </w:pPr>
      <w:r>
        <w:rPr>
          <w:rFonts w:eastAsia="仿宋"/>
          <w:color w:val="auto"/>
          <w:sz w:val="28"/>
          <w:szCs w:val="28"/>
        </w:rPr>
        <w:t>m=Q</w:t>
      </w:r>
      <w:r>
        <w:rPr>
          <w:rFonts w:hint="eastAsia"/>
          <w:color w:val="auto"/>
          <w:sz w:val="28"/>
          <w:szCs w:val="28"/>
          <w:vertAlign w:val="subscript"/>
          <w:lang w:val="en-US" w:eastAsia="zh-CN"/>
        </w:rPr>
        <w:t>LNG</w:t>
      </w:r>
      <w:r>
        <w:rPr>
          <w:rFonts w:eastAsia="仿宋"/>
          <w:color w:val="auto"/>
          <w:sz w:val="28"/>
          <w:szCs w:val="28"/>
        </w:rPr>
        <w:t>·t=</w:t>
      </w:r>
      <w:r>
        <w:rPr>
          <w:rFonts w:hint="eastAsia" w:eastAsia="仿宋"/>
          <w:color w:val="auto"/>
          <w:sz w:val="28"/>
          <w:szCs w:val="28"/>
          <w:lang w:val="en-US" w:eastAsia="zh-CN"/>
        </w:rPr>
        <w:t>1.8</w:t>
      </w:r>
      <w:r>
        <w:rPr>
          <w:rFonts w:hint="eastAsia"/>
          <w:color w:val="auto"/>
          <w:sz w:val="28"/>
          <w:szCs w:val="28"/>
          <w:lang w:val="en-US" w:eastAsia="zh-CN"/>
        </w:rPr>
        <w:t xml:space="preserve"> </w:t>
      </w:r>
      <w:r>
        <w:rPr>
          <w:rFonts w:eastAsia="仿宋"/>
          <w:color w:val="auto"/>
          <w:sz w:val="28"/>
          <w:szCs w:val="28"/>
        </w:rPr>
        <w:t>kg/s×10×60s=</w:t>
      </w:r>
      <w:r>
        <w:rPr>
          <w:rFonts w:hint="eastAsia"/>
          <w:color w:val="auto"/>
          <w:sz w:val="28"/>
          <w:szCs w:val="28"/>
          <w:lang w:val="en-US" w:eastAsia="zh-CN"/>
        </w:rPr>
        <w:t>1080</w:t>
      </w:r>
      <w:r>
        <w:rPr>
          <w:rFonts w:eastAsia="仿宋"/>
          <w:color w:val="auto"/>
          <w:sz w:val="28"/>
          <w:szCs w:val="28"/>
        </w:rPr>
        <w:t>kg</w:t>
      </w:r>
    </w:p>
    <w:p>
      <w:pPr>
        <w:widowControl/>
        <w:snapToGrid w:val="0"/>
        <w:spacing w:line="360" w:lineRule="auto"/>
        <w:ind w:firstLine="560"/>
        <w:rPr>
          <w:rFonts w:eastAsia="仿宋"/>
          <w:color w:val="auto"/>
          <w:kern w:val="0"/>
          <w:sz w:val="28"/>
          <w:szCs w:val="28"/>
          <w:highlight w:val="none"/>
        </w:rPr>
      </w:pPr>
      <w:r>
        <w:rPr>
          <w:rFonts w:eastAsia="仿宋"/>
          <w:color w:val="auto"/>
          <w:kern w:val="0"/>
          <w:sz w:val="28"/>
          <w:szCs w:val="28"/>
          <w:highlight w:val="none"/>
        </w:rPr>
        <w:t>物料泄漏发生事故时泄漏物源强见下表4</w:t>
      </w:r>
      <w:r>
        <w:rPr>
          <w:rFonts w:hint="eastAsia" w:eastAsia="仿宋"/>
          <w:color w:val="auto"/>
          <w:kern w:val="0"/>
          <w:sz w:val="28"/>
          <w:szCs w:val="28"/>
          <w:highlight w:val="none"/>
          <w:lang w:val="en-US" w:eastAsia="zh-CN"/>
        </w:rPr>
        <w:t>.4</w:t>
      </w:r>
      <w:r>
        <w:rPr>
          <w:rFonts w:eastAsia="仿宋"/>
          <w:color w:val="auto"/>
          <w:kern w:val="0"/>
          <w:sz w:val="28"/>
          <w:szCs w:val="28"/>
          <w:highlight w:val="none"/>
        </w:rPr>
        <w:t>-</w:t>
      </w:r>
      <w:r>
        <w:rPr>
          <w:rFonts w:hint="eastAsia" w:eastAsia="仿宋"/>
          <w:color w:val="auto"/>
          <w:kern w:val="0"/>
          <w:sz w:val="28"/>
          <w:szCs w:val="28"/>
          <w:highlight w:val="none"/>
          <w:lang w:val="en-US" w:eastAsia="zh-CN"/>
        </w:rPr>
        <w:t>2</w:t>
      </w:r>
      <w:r>
        <w:rPr>
          <w:rFonts w:eastAsia="仿宋"/>
          <w:color w:val="auto"/>
          <w:kern w:val="0"/>
          <w:sz w:val="28"/>
          <w:szCs w:val="28"/>
          <w:highlight w:val="none"/>
        </w:rPr>
        <w:t>。</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eastAsia="仿宋"/>
          <w:b/>
          <w:bCs/>
          <w:color w:val="auto"/>
          <w:kern w:val="0"/>
          <w:sz w:val="24"/>
          <w:szCs w:val="24"/>
          <w:highlight w:val="none"/>
        </w:rPr>
      </w:pPr>
      <w:r>
        <w:rPr>
          <w:rFonts w:hint="eastAsia" w:eastAsia="仿宋"/>
          <w:b/>
          <w:bCs/>
          <w:color w:val="auto"/>
          <w:kern w:val="0"/>
          <w:sz w:val="24"/>
          <w:szCs w:val="24"/>
          <w:highlight w:val="none"/>
        </w:rPr>
        <w:t>表4</w:t>
      </w:r>
      <w:r>
        <w:rPr>
          <w:rFonts w:hint="eastAsia" w:eastAsia="仿宋"/>
          <w:b/>
          <w:bCs/>
          <w:color w:val="auto"/>
          <w:kern w:val="0"/>
          <w:sz w:val="24"/>
          <w:szCs w:val="24"/>
          <w:highlight w:val="none"/>
          <w:lang w:val="en-US" w:eastAsia="zh-CN"/>
        </w:rPr>
        <w:t>.4</w:t>
      </w:r>
      <w:r>
        <w:rPr>
          <w:rFonts w:hint="eastAsia" w:eastAsia="仿宋"/>
          <w:b/>
          <w:bCs/>
          <w:color w:val="auto"/>
          <w:kern w:val="0"/>
          <w:sz w:val="24"/>
          <w:szCs w:val="24"/>
          <w:highlight w:val="none"/>
        </w:rPr>
        <w:t>-</w:t>
      </w:r>
      <w:r>
        <w:rPr>
          <w:rFonts w:hint="eastAsia" w:eastAsia="仿宋"/>
          <w:b/>
          <w:bCs/>
          <w:color w:val="auto"/>
          <w:kern w:val="0"/>
          <w:sz w:val="24"/>
          <w:szCs w:val="24"/>
          <w:highlight w:val="none"/>
          <w:lang w:val="en-US" w:eastAsia="zh-CN"/>
        </w:rPr>
        <w:t>2</w:t>
      </w:r>
      <w:r>
        <w:rPr>
          <w:rFonts w:hint="eastAsia" w:eastAsia="仿宋"/>
          <w:b/>
          <w:bCs/>
          <w:color w:val="auto"/>
          <w:kern w:val="0"/>
          <w:sz w:val="24"/>
          <w:szCs w:val="24"/>
          <w:highlight w:val="none"/>
        </w:rPr>
        <w:t xml:space="preserve">    泄漏事故源强表</w:t>
      </w:r>
    </w:p>
    <w:tbl>
      <w:tblPr>
        <w:tblStyle w:val="88"/>
        <w:tblW w:w="8522"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689"/>
        <w:gridCol w:w="1195"/>
        <w:gridCol w:w="1650"/>
        <w:gridCol w:w="1285"/>
        <w:gridCol w:w="1292"/>
        <w:gridCol w:w="141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89"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eastAsia="仿宋"/>
                <w:b/>
                <w:bCs/>
                <w:color w:val="auto"/>
                <w:spacing w:val="-10"/>
                <w:kern w:val="0"/>
                <w:sz w:val="24"/>
                <w:szCs w:val="24"/>
                <w:highlight w:val="none"/>
              </w:rPr>
            </w:pPr>
            <w:r>
              <w:rPr>
                <w:rFonts w:hint="eastAsia" w:eastAsia="仿宋"/>
                <w:b/>
                <w:bCs/>
                <w:color w:val="auto"/>
                <w:spacing w:val="-10"/>
                <w:kern w:val="0"/>
                <w:sz w:val="24"/>
                <w:szCs w:val="24"/>
                <w:highlight w:val="none"/>
              </w:rPr>
              <w:t>风险物质</w:t>
            </w:r>
          </w:p>
        </w:tc>
        <w:tc>
          <w:tcPr>
            <w:tcW w:w="119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eastAsia="仿宋"/>
                <w:b/>
                <w:bCs/>
                <w:color w:val="auto"/>
                <w:spacing w:val="-10"/>
                <w:kern w:val="0"/>
                <w:sz w:val="24"/>
                <w:szCs w:val="24"/>
                <w:highlight w:val="none"/>
              </w:rPr>
            </w:pPr>
            <w:r>
              <w:rPr>
                <w:rFonts w:eastAsia="仿宋"/>
                <w:b/>
                <w:bCs/>
                <w:color w:val="auto"/>
                <w:spacing w:val="-10"/>
                <w:kern w:val="0"/>
                <w:sz w:val="24"/>
                <w:szCs w:val="24"/>
                <w:highlight w:val="none"/>
              </w:rPr>
              <w:t>事故类型</w:t>
            </w:r>
          </w:p>
        </w:tc>
        <w:tc>
          <w:tcPr>
            <w:tcW w:w="1650"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eastAsia="仿宋"/>
                <w:b/>
                <w:bCs/>
                <w:color w:val="auto"/>
                <w:spacing w:val="-10"/>
                <w:kern w:val="0"/>
                <w:sz w:val="24"/>
                <w:szCs w:val="24"/>
                <w:highlight w:val="none"/>
              </w:rPr>
            </w:pPr>
            <w:r>
              <w:rPr>
                <w:rFonts w:eastAsia="仿宋"/>
                <w:b/>
                <w:bCs/>
                <w:color w:val="auto"/>
                <w:spacing w:val="-10"/>
                <w:kern w:val="0"/>
                <w:sz w:val="24"/>
                <w:szCs w:val="24"/>
                <w:highlight w:val="none"/>
              </w:rPr>
              <w:t>泄漏速率</w:t>
            </w:r>
          </w:p>
        </w:tc>
        <w:tc>
          <w:tcPr>
            <w:tcW w:w="128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eastAsia="仿宋"/>
                <w:b/>
                <w:bCs/>
                <w:color w:val="auto"/>
                <w:spacing w:val="-10"/>
                <w:kern w:val="0"/>
                <w:sz w:val="24"/>
                <w:szCs w:val="24"/>
                <w:highlight w:val="none"/>
              </w:rPr>
            </w:pPr>
            <w:r>
              <w:rPr>
                <w:rFonts w:eastAsia="仿宋"/>
                <w:b/>
                <w:bCs/>
                <w:color w:val="auto"/>
                <w:spacing w:val="-10"/>
                <w:kern w:val="0"/>
                <w:sz w:val="24"/>
                <w:szCs w:val="24"/>
                <w:highlight w:val="none"/>
              </w:rPr>
              <w:t>持续时间</w:t>
            </w:r>
          </w:p>
        </w:tc>
        <w:tc>
          <w:tcPr>
            <w:tcW w:w="12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eastAsia="仿宋"/>
                <w:b/>
                <w:bCs/>
                <w:color w:val="auto"/>
                <w:spacing w:val="-10"/>
                <w:kern w:val="0"/>
                <w:sz w:val="24"/>
                <w:szCs w:val="24"/>
                <w:highlight w:val="none"/>
              </w:rPr>
            </w:pPr>
            <w:r>
              <w:rPr>
                <w:rFonts w:eastAsia="仿宋"/>
                <w:b/>
                <w:bCs/>
                <w:color w:val="auto"/>
                <w:spacing w:val="-10"/>
                <w:kern w:val="0"/>
                <w:sz w:val="24"/>
                <w:szCs w:val="24"/>
                <w:highlight w:val="none"/>
              </w:rPr>
              <w:t>泄漏总量</w:t>
            </w:r>
          </w:p>
        </w:tc>
        <w:tc>
          <w:tcPr>
            <w:tcW w:w="141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eastAsia="仿宋"/>
                <w:b/>
                <w:bCs/>
                <w:color w:val="auto"/>
                <w:spacing w:val="-10"/>
                <w:kern w:val="0"/>
                <w:sz w:val="24"/>
                <w:szCs w:val="24"/>
                <w:highlight w:val="none"/>
              </w:rPr>
            </w:pPr>
            <w:r>
              <w:rPr>
                <w:rFonts w:eastAsia="仿宋"/>
                <w:b/>
                <w:bCs/>
                <w:color w:val="auto"/>
                <w:spacing w:val="-10"/>
                <w:kern w:val="0"/>
                <w:sz w:val="24"/>
                <w:szCs w:val="24"/>
                <w:highlight w:val="none"/>
              </w:rPr>
              <w:t>泄漏高度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89"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eastAsia="仿宋"/>
                <w:color w:val="auto"/>
                <w:kern w:val="0"/>
                <w:sz w:val="24"/>
                <w:szCs w:val="24"/>
                <w:highlight w:val="none"/>
                <w:lang w:val="en-US" w:eastAsia="zh-CN"/>
              </w:rPr>
            </w:pPr>
            <w:r>
              <w:rPr>
                <w:rFonts w:hint="eastAsia"/>
                <w:color w:val="auto"/>
                <w:kern w:val="0"/>
                <w:sz w:val="24"/>
                <w:szCs w:val="24"/>
                <w:highlight w:val="none"/>
                <w:lang w:val="en-US" w:eastAsia="zh-CN"/>
              </w:rPr>
              <w:t>LNG</w:t>
            </w:r>
          </w:p>
        </w:tc>
        <w:tc>
          <w:tcPr>
            <w:tcW w:w="119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eastAsia="仿宋"/>
                <w:color w:val="auto"/>
                <w:spacing w:val="-10"/>
                <w:kern w:val="0"/>
                <w:sz w:val="24"/>
                <w:szCs w:val="24"/>
                <w:highlight w:val="none"/>
                <w:lang w:eastAsia="zh-CN"/>
              </w:rPr>
            </w:pPr>
            <w:r>
              <w:rPr>
                <w:rFonts w:hint="eastAsia"/>
                <w:color w:val="auto"/>
                <w:spacing w:val="-10"/>
                <w:kern w:val="0"/>
                <w:sz w:val="24"/>
                <w:szCs w:val="24"/>
                <w:highlight w:val="none"/>
                <w:lang w:eastAsia="zh-CN"/>
              </w:rPr>
              <w:t>泄露</w:t>
            </w:r>
          </w:p>
        </w:tc>
        <w:tc>
          <w:tcPr>
            <w:tcW w:w="1650"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eastAsia="仿宋"/>
                <w:color w:val="auto"/>
                <w:spacing w:val="-10"/>
                <w:kern w:val="0"/>
                <w:sz w:val="24"/>
                <w:szCs w:val="24"/>
                <w:highlight w:val="none"/>
                <w:lang w:val="en-US" w:eastAsia="zh-CN"/>
              </w:rPr>
            </w:pPr>
            <w:r>
              <w:rPr>
                <w:rFonts w:hint="eastAsia"/>
                <w:color w:val="auto"/>
                <w:spacing w:val="-10"/>
                <w:kern w:val="0"/>
                <w:sz w:val="24"/>
                <w:szCs w:val="24"/>
                <w:highlight w:val="none"/>
                <w:lang w:val="en-US" w:eastAsia="zh-CN"/>
              </w:rPr>
              <w:t>1.8</w:t>
            </w:r>
            <w:r>
              <w:rPr>
                <w:rFonts w:eastAsia="仿宋"/>
                <w:color w:val="auto"/>
                <w:spacing w:val="-10"/>
                <w:kern w:val="0"/>
                <w:sz w:val="24"/>
                <w:szCs w:val="24"/>
                <w:highlight w:val="none"/>
              </w:rPr>
              <w:t>kg/s</w:t>
            </w:r>
          </w:p>
        </w:tc>
        <w:tc>
          <w:tcPr>
            <w:tcW w:w="128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eastAsia="仿宋"/>
                <w:color w:val="auto"/>
                <w:spacing w:val="-10"/>
                <w:kern w:val="0"/>
                <w:sz w:val="24"/>
                <w:szCs w:val="24"/>
                <w:highlight w:val="none"/>
                <w:lang w:val="en-US" w:eastAsia="zh-CN"/>
              </w:rPr>
            </w:pPr>
            <w:r>
              <w:rPr>
                <w:rFonts w:hint="eastAsia"/>
                <w:color w:val="auto"/>
                <w:spacing w:val="-10"/>
                <w:kern w:val="0"/>
                <w:sz w:val="24"/>
                <w:szCs w:val="24"/>
                <w:highlight w:val="none"/>
                <w:lang w:val="en-US" w:eastAsia="zh-CN"/>
              </w:rPr>
              <w:t>10</w:t>
            </w:r>
            <w:r>
              <w:rPr>
                <w:rFonts w:eastAsia="仿宋"/>
                <w:color w:val="auto"/>
                <w:spacing w:val="-10"/>
                <w:kern w:val="0"/>
                <w:sz w:val="24"/>
                <w:szCs w:val="24"/>
                <w:highlight w:val="none"/>
              </w:rPr>
              <w:t>min</w:t>
            </w:r>
          </w:p>
        </w:tc>
        <w:tc>
          <w:tcPr>
            <w:tcW w:w="12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eastAsia="仿宋"/>
                <w:color w:val="auto"/>
                <w:spacing w:val="-10"/>
                <w:kern w:val="0"/>
                <w:sz w:val="24"/>
                <w:szCs w:val="24"/>
                <w:highlight w:val="none"/>
                <w:lang w:val="en-US" w:eastAsia="zh-CN"/>
              </w:rPr>
            </w:pPr>
            <w:r>
              <w:rPr>
                <w:rFonts w:hint="eastAsia"/>
                <w:color w:val="auto"/>
                <w:spacing w:val="-10"/>
                <w:kern w:val="0"/>
                <w:sz w:val="24"/>
                <w:szCs w:val="24"/>
                <w:highlight w:val="none"/>
                <w:lang w:val="en-US" w:eastAsia="zh-CN"/>
              </w:rPr>
              <w:t>1.08t</w:t>
            </w:r>
          </w:p>
        </w:tc>
        <w:tc>
          <w:tcPr>
            <w:tcW w:w="141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eastAsia="仿宋"/>
                <w:color w:val="auto"/>
                <w:spacing w:val="-10"/>
                <w:kern w:val="0"/>
                <w:sz w:val="24"/>
                <w:szCs w:val="24"/>
                <w:highlight w:val="none"/>
                <w:lang w:val="en-US" w:eastAsia="zh-CN"/>
              </w:rPr>
            </w:pPr>
            <w:r>
              <w:rPr>
                <w:rFonts w:hint="eastAsia"/>
                <w:color w:val="auto"/>
                <w:spacing w:val="-10"/>
                <w:kern w:val="0"/>
                <w:sz w:val="24"/>
                <w:szCs w:val="24"/>
                <w:highlight w:val="none"/>
                <w:lang w:val="en-US" w:eastAsia="zh-CN"/>
              </w:rPr>
              <w:t>1m</w:t>
            </w:r>
          </w:p>
        </w:tc>
      </w:tr>
    </w:tbl>
    <w:p>
      <w:pPr>
        <w:rPr>
          <w:rFonts w:hint="eastAsia"/>
          <w:lang w:val="en-US" w:eastAsia="zh-CN"/>
        </w:rPr>
      </w:pPr>
      <w:r>
        <w:rPr>
          <w:rFonts w:hint="eastAsia"/>
          <w:lang w:val="en-US" w:eastAsia="zh-CN"/>
        </w:rPr>
        <w:t>②泄漏事故影响分析</w:t>
      </w:r>
    </w:p>
    <w:p>
      <w:pPr>
        <w:rPr>
          <w:rFonts w:hint="eastAsia"/>
          <w:lang w:val="en-US" w:eastAsia="zh-CN"/>
        </w:rPr>
      </w:pPr>
      <w:r>
        <w:rPr>
          <w:rFonts w:hint="eastAsia"/>
          <w:lang w:val="en-US" w:eastAsia="zh-CN"/>
        </w:rPr>
        <w:t>项目设置20tLNG储罐一个，当储罐破损，则会导致LNG泄露，泄露的天然气遇明火发生燃烧，产生二氧化硫、氮氧化物等大气污染物。</w:t>
      </w:r>
    </w:p>
    <w:p>
      <w:pPr>
        <w:rPr>
          <w:rFonts w:hint="eastAsia"/>
          <w:lang w:val="en-US" w:eastAsia="zh-CN"/>
        </w:rPr>
      </w:pPr>
      <w:r>
        <w:rPr>
          <w:rFonts w:hint="eastAsia"/>
          <w:lang w:val="en-US" w:eastAsia="zh-CN"/>
        </w:rPr>
        <w:t>厂区内设置消防沙箱、泡沫灭火器等消防设备。</w:t>
      </w:r>
    </w:p>
    <w:p>
      <w:pPr>
        <w:rPr>
          <w:rFonts w:hint="eastAsia"/>
          <w:lang w:val="en-US" w:eastAsia="zh-CN"/>
        </w:rPr>
      </w:pPr>
      <w:r>
        <w:rPr>
          <w:rFonts w:hint="eastAsia"/>
          <w:lang w:val="en-US" w:eastAsia="zh-CN"/>
        </w:rPr>
        <w:t>当柴油泄漏，发生燃烧时，立即进行灭火工作，灭火后使用消防砂土对泄漏的柴油进行覆盖，由于柴油储存量较少，发生泄漏遇明火燃烧产生的影响较小。</w:t>
      </w:r>
    </w:p>
    <w:p>
      <w:pPr>
        <w:pStyle w:val="6"/>
        <w:rPr>
          <w:rFonts w:hint="eastAsia" w:eastAsia="仿宋"/>
          <w:lang w:val="en-US" w:eastAsia="zh-CN"/>
        </w:rPr>
      </w:pPr>
      <w:bookmarkStart w:id="38" w:name="_Toc21766"/>
      <w:r>
        <w:t>4.2</w:t>
      </w:r>
      <w:r>
        <w:rPr>
          <w:rFonts w:hint="eastAsia"/>
          <w:lang w:val="en-US" w:eastAsia="zh-CN"/>
        </w:rPr>
        <w:t>突发环境事件后果分析</w:t>
      </w:r>
      <w:bookmarkEnd w:id="38"/>
    </w:p>
    <w:p>
      <w:pPr>
        <w:spacing w:line="240" w:lineRule="auto"/>
        <w:jc w:val="center"/>
        <w:rPr>
          <w:b/>
          <w:bCs/>
          <w:sz w:val="24"/>
        </w:rPr>
      </w:pPr>
      <w:r>
        <w:rPr>
          <w:b/>
          <w:bCs/>
          <w:sz w:val="24"/>
        </w:rPr>
        <w:t>表4.</w:t>
      </w:r>
      <w:r>
        <w:rPr>
          <w:rFonts w:hint="eastAsia"/>
          <w:b/>
          <w:bCs/>
          <w:sz w:val="24"/>
          <w:lang w:val="en-US" w:eastAsia="zh-CN"/>
        </w:rPr>
        <w:t>2</w:t>
      </w:r>
      <w:r>
        <w:rPr>
          <w:b/>
          <w:bCs/>
          <w:sz w:val="24"/>
        </w:rPr>
        <w:t>-1 突发环境事件后果分析</w:t>
      </w:r>
    </w:p>
    <w:tbl>
      <w:tblPr>
        <w:tblStyle w:val="89"/>
        <w:tblW w:w="850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347"/>
        <w:gridCol w:w="2530"/>
        <w:gridCol w:w="4176"/>
        <w:gridCol w:w="14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34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4"/>
              </w:rPr>
            </w:pPr>
            <w:r>
              <w:rPr>
                <w:sz w:val="24"/>
              </w:rPr>
              <w:t>序号</w:t>
            </w:r>
          </w:p>
        </w:tc>
        <w:tc>
          <w:tcPr>
            <w:tcW w:w="25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4"/>
              </w:rPr>
            </w:pPr>
            <w:r>
              <w:rPr>
                <w:sz w:val="24"/>
              </w:rPr>
              <w:t>突发环境事件类型</w:t>
            </w:r>
          </w:p>
        </w:tc>
        <w:tc>
          <w:tcPr>
            <w:tcW w:w="417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4"/>
              </w:rPr>
            </w:pPr>
            <w:r>
              <w:rPr>
                <w:sz w:val="24"/>
              </w:rPr>
              <w:t>对环境风险受体的影响</w:t>
            </w:r>
          </w:p>
        </w:tc>
        <w:tc>
          <w:tcPr>
            <w:tcW w:w="145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4"/>
              </w:rPr>
            </w:pPr>
            <w:r>
              <w:rPr>
                <w:sz w:val="24"/>
              </w:rPr>
              <w:t>预估突发环境事件级别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34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4"/>
              </w:rPr>
            </w:pPr>
            <w:r>
              <w:rPr>
                <w:sz w:val="24"/>
              </w:rPr>
              <w:t>1</w:t>
            </w:r>
          </w:p>
        </w:tc>
        <w:tc>
          <w:tcPr>
            <w:tcW w:w="25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4"/>
                <w:lang w:val="en-US"/>
              </w:rPr>
            </w:pPr>
            <w:r>
              <w:rPr>
                <w:rFonts w:hint="eastAsia"/>
                <w:sz w:val="24"/>
                <w:lang w:val="en-US" w:eastAsia="zh-CN"/>
              </w:rPr>
              <w:t>LNG储罐泄漏</w:t>
            </w:r>
          </w:p>
        </w:tc>
        <w:tc>
          <w:tcPr>
            <w:tcW w:w="417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eastAsia="仿宋_GB2312"/>
                <w:sz w:val="24"/>
                <w:lang w:val="en-US" w:eastAsia="zh-CN"/>
              </w:rPr>
            </w:pPr>
            <w:r>
              <w:rPr>
                <w:rFonts w:hint="eastAsia"/>
                <w:sz w:val="24"/>
                <w:lang w:val="en-US" w:eastAsia="zh-CN"/>
              </w:rPr>
              <w:t>天然气泄漏至空气中，发生火灾产生CO、NOx等污染周边环境</w:t>
            </w:r>
          </w:p>
        </w:tc>
        <w:tc>
          <w:tcPr>
            <w:tcW w:w="145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4"/>
              </w:rPr>
            </w:pPr>
            <w:r>
              <w:rPr>
                <w:sz w:val="24"/>
              </w:rPr>
              <w:fldChar w:fldCharType="begin"/>
            </w:r>
            <w:r>
              <w:rPr>
                <w:sz w:val="24"/>
              </w:rPr>
              <w:instrText xml:space="preserve"> = 4 \* ROMAN \* MERGEFORMAT </w:instrText>
            </w:r>
            <w:r>
              <w:rPr>
                <w:sz w:val="24"/>
              </w:rPr>
              <w:fldChar w:fldCharType="separate"/>
            </w:r>
            <w:r>
              <w:rPr>
                <w:sz w:val="24"/>
              </w:rPr>
              <w:t>IV</w:t>
            </w:r>
            <w:r>
              <w:rPr>
                <w:sz w:val="24"/>
              </w:rPr>
              <w:fldChar w:fldCharType="end"/>
            </w:r>
            <w:r>
              <w:rPr>
                <w:sz w:val="24"/>
              </w:rPr>
              <w:t>级</w:t>
            </w:r>
          </w:p>
        </w:tc>
      </w:tr>
      <w:bookmarkEnd w:id="34"/>
    </w:tbl>
    <w:p>
      <w:pPr>
        <w:rPr>
          <w:rFonts w:eastAsia="仿宋"/>
        </w:rPr>
        <w:sectPr>
          <w:pgSz w:w="11906" w:h="16838"/>
          <w:pgMar w:top="1134" w:right="1418" w:bottom="1134" w:left="1418" w:header="851" w:footer="992" w:gutter="0"/>
          <w:cols w:space="720" w:num="1"/>
          <w:docGrid w:linePitch="381" w:charSpace="0"/>
        </w:sectPr>
      </w:pPr>
      <w:bookmarkStart w:id="39" w:name="_Toc16782"/>
    </w:p>
    <w:p>
      <w:pPr>
        <w:pStyle w:val="5"/>
        <w:spacing w:line="384" w:lineRule="auto"/>
        <w:jc w:val="center"/>
      </w:pPr>
      <w:bookmarkStart w:id="40" w:name="_Toc19459"/>
      <w:r>
        <w:t>5现有环境风险防控和应急措施差距分析</w:t>
      </w:r>
      <w:bookmarkEnd w:id="39"/>
      <w:bookmarkEnd w:id="40"/>
    </w:p>
    <w:p>
      <w:pPr>
        <w:pStyle w:val="6"/>
        <w:spacing w:line="384" w:lineRule="auto"/>
      </w:pPr>
      <w:bookmarkStart w:id="41" w:name="_Toc11307"/>
      <w:bookmarkStart w:id="42" w:name="_Toc32376"/>
      <w:r>
        <w:t>5.1环境风险管理制度</w:t>
      </w:r>
      <w:bookmarkEnd w:id="41"/>
      <w:bookmarkEnd w:id="42"/>
    </w:p>
    <w:p>
      <w:pPr>
        <w:spacing w:line="384" w:lineRule="auto"/>
        <w:rPr>
          <w:rFonts w:eastAsia="仿宋"/>
        </w:rPr>
      </w:pPr>
      <w:r>
        <w:rPr>
          <w:rFonts w:eastAsia="仿宋"/>
        </w:rPr>
        <w:t>（1）公司建立了严格的环境风险管理制度、应急预案、定期巡检和设备维护责任制度，已明确环境风险防控重点岗位责任人，并且设立了相应的安全责任标牌。</w:t>
      </w:r>
    </w:p>
    <w:p>
      <w:pPr>
        <w:spacing w:line="384" w:lineRule="auto"/>
        <w:rPr>
          <w:rFonts w:eastAsia="仿宋"/>
        </w:rPr>
      </w:pPr>
      <w:r>
        <w:rPr>
          <w:rFonts w:eastAsia="仿宋"/>
        </w:rPr>
        <w:fldChar w:fldCharType="begin"/>
      </w:r>
      <w:r>
        <w:rPr>
          <w:rFonts w:eastAsia="仿宋"/>
        </w:rPr>
        <w:instrText xml:space="preserve"> = 1 \* GB3 \* MERGEFORMAT </w:instrText>
      </w:r>
      <w:r>
        <w:rPr>
          <w:rFonts w:eastAsia="仿宋"/>
        </w:rPr>
        <w:fldChar w:fldCharType="separate"/>
      </w:r>
      <w:r>
        <w:rPr>
          <w:rFonts w:hint="eastAsia" w:ascii="宋体" w:hAnsi="宋体" w:eastAsia="宋体" w:cs="宋体"/>
        </w:rPr>
        <w:t>①</w:t>
      </w:r>
      <w:r>
        <w:rPr>
          <w:rFonts w:eastAsia="仿宋"/>
        </w:rPr>
        <w:fldChar w:fldCharType="end"/>
      </w:r>
      <w:r>
        <w:rPr>
          <w:rFonts w:eastAsia="仿宋"/>
        </w:rPr>
        <w:t>坚持“安全第一，预防为主”的方针，积极推行全员预防性管理，不断增强安全意识，给安全工作以优先权和否决权。经常性地开展安全日、安全周和安全知识竞赛等活动。坚持每周调度例会，首先通报讲评安全工作。定期进行安全大检查，及时整改隐患，利用安全录像对职工进行经常性安全教育，做到了警钟常鸣。</w:t>
      </w:r>
    </w:p>
    <w:p>
      <w:pPr>
        <w:spacing w:line="384" w:lineRule="auto"/>
        <w:rPr>
          <w:rFonts w:eastAsia="仿宋"/>
        </w:rPr>
      </w:pPr>
      <w:r>
        <w:rPr>
          <w:rFonts w:eastAsia="仿宋"/>
        </w:rPr>
        <w:fldChar w:fldCharType="begin"/>
      </w:r>
      <w:r>
        <w:rPr>
          <w:rFonts w:eastAsia="仿宋"/>
        </w:rPr>
        <w:instrText xml:space="preserve"> = 2 \* GB3 \* MERGEFORMAT </w:instrText>
      </w:r>
      <w:r>
        <w:rPr>
          <w:rFonts w:eastAsia="仿宋"/>
        </w:rPr>
        <w:fldChar w:fldCharType="separate"/>
      </w:r>
      <w:r>
        <w:rPr>
          <w:rFonts w:hint="eastAsia" w:ascii="宋体" w:hAnsi="宋体" w:eastAsia="宋体" w:cs="宋体"/>
        </w:rPr>
        <w:t>②</w:t>
      </w:r>
      <w:r>
        <w:rPr>
          <w:rFonts w:eastAsia="仿宋"/>
        </w:rPr>
        <w:fldChar w:fldCharType="end"/>
      </w:r>
      <w:r>
        <w:rPr>
          <w:rFonts w:eastAsia="仿宋"/>
        </w:rPr>
        <w:t>建立</w:t>
      </w:r>
      <w:r>
        <w:rPr>
          <w:rFonts w:hint="eastAsia" w:eastAsia="仿宋"/>
          <w:lang w:val="en-US" w:eastAsia="zh-CN"/>
        </w:rPr>
        <w:t>了</w:t>
      </w:r>
      <w:r>
        <w:rPr>
          <w:rFonts w:eastAsia="仿宋"/>
        </w:rPr>
        <w:t>安全规章制度。编制各项安全规程、安全制度、环保制度，印制安全管理台帐、安全作业票证等。凡新进厂职工</w:t>
      </w:r>
      <w:r>
        <w:rPr>
          <w:rFonts w:hint="eastAsia" w:eastAsia="仿宋"/>
          <w:lang w:val="en-US" w:eastAsia="zh-CN"/>
        </w:rPr>
        <w:t>都</w:t>
      </w:r>
      <w:r>
        <w:rPr>
          <w:rFonts w:eastAsia="仿宋"/>
        </w:rPr>
        <w:t>进行安全教育和培训，经考试合格后方可持证上岗。</w:t>
      </w:r>
    </w:p>
    <w:p>
      <w:pPr>
        <w:spacing w:line="384" w:lineRule="auto"/>
        <w:rPr>
          <w:rFonts w:eastAsia="仿宋"/>
        </w:rPr>
      </w:pPr>
      <w:r>
        <w:rPr>
          <w:rFonts w:eastAsia="仿宋"/>
        </w:rPr>
        <w:fldChar w:fldCharType="begin"/>
      </w:r>
      <w:r>
        <w:rPr>
          <w:rFonts w:eastAsia="仿宋"/>
        </w:rPr>
        <w:instrText xml:space="preserve"> = 3 \* GB3 \* MERGEFORMAT </w:instrText>
      </w:r>
      <w:r>
        <w:rPr>
          <w:rFonts w:eastAsia="仿宋"/>
        </w:rPr>
        <w:fldChar w:fldCharType="separate"/>
      </w:r>
      <w:r>
        <w:rPr>
          <w:rFonts w:hint="eastAsia" w:ascii="宋体" w:hAnsi="宋体" w:eastAsia="宋体" w:cs="宋体"/>
        </w:rPr>
        <w:t>③</w:t>
      </w:r>
      <w:r>
        <w:rPr>
          <w:rFonts w:eastAsia="仿宋"/>
        </w:rPr>
        <w:fldChar w:fldCharType="end"/>
      </w:r>
      <w:r>
        <w:rPr>
          <w:rFonts w:eastAsia="仿宋"/>
        </w:rPr>
        <w:t>组建事故应急队伍，配备相应的消防设备，对生产现场和要害部门全部配置各种安全消防器材和安全生产警示牌，定期举行安全消防演练，并制定安全预案。</w:t>
      </w:r>
    </w:p>
    <w:p>
      <w:pPr>
        <w:spacing w:line="384" w:lineRule="auto"/>
        <w:rPr>
          <w:rFonts w:eastAsia="仿宋"/>
        </w:rPr>
      </w:pPr>
      <w:r>
        <w:rPr>
          <w:rFonts w:eastAsia="仿宋"/>
        </w:rPr>
        <w:t>（2）定期对职工开展环境风险和环境应急管理宣传和培训。</w:t>
      </w:r>
    </w:p>
    <w:p>
      <w:pPr>
        <w:autoSpaceDE w:val="0"/>
        <w:autoSpaceDN w:val="0"/>
        <w:adjustRightInd w:val="0"/>
        <w:spacing w:line="384" w:lineRule="auto"/>
        <w:rPr>
          <w:rFonts w:eastAsia="仿宋"/>
        </w:rPr>
      </w:pPr>
      <w:r>
        <w:rPr>
          <w:rFonts w:eastAsia="仿宋"/>
        </w:rPr>
        <w:t>（</w:t>
      </w:r>
      <w:r>
        <w:rPr>
          <w:rFonts w:hint="eastAsia" w:eastAsia="仿宋"/>
          <w:lang w:val="en-US" w:eastAsia="zh-CN"/>
        </w:rPr>
        <w:t>3</w:t>
      </w:r>
      <w:r>
        <w:rPr>
          <w:rFonts w:eastAsia="仿宋"/>
        </w:rPr>
        <w:t>）公司正着手准备突发环境事件应急预案备案工作，将根据应急预案建立突发方法环境事件信息报告制度。</w:t>
      </w:r>
    </w:p>
    <w:p>
      <w:pPr>
        <w:pStyle w:val="6"/>
      </w:pPr>
      <w:bookmarkStart w:id="43" w:name="_Toc823"/>
      <w:bookmarkStart w:id="44" w:name="_Toc7372"/>
      <w:r>
        <w:t>5.2环境应急资源</w:t>
      </w:r>
      <w:bookmarkEnd w:id="43"/>
      <w:bookmarkEnd w:id="44"/>
    </w:p>
    <w:p>
      <w:pPr>
        <w:pStyle w:val="7"/>
        <w:rPr>
          <w:rFonts w:cs="Times New Roman"/>
        </w:rPr>
      </w:pPr>
      <w:r>
        <w:rPr>
          <w:rFonts w:cs="Times New Roman"/>
        </w:rPr>
        <w:t>5.2.1应急物资与装备</w:t>
      </w:r>
    </w:p>
    <w:p>
      <w:pPr>
        <w:rPr>
          <w:rFonts w:eastAsia="仿宋"/>
        </w:rPr>
      </w:pPr>
      <w:r>
        <w:rPr>
          <w:rFonts w:eastAsia="仿宋"/>
        </w:rPr>
        <w:t>公司严格按照消防要求设置相应的监测预警和消防设施。同时还配备</w:t>
      </w:r>
    </w:p>
    <w:p>
      <w:pPr>
        <w:ind w:firstLine="0" w:firstLineChars="0"/>
        <w:rPr>
          <w:rFonts w:eastAsia="仿宋"/>
        </w:rPr>
      </w:pPr>
      <w:r>
        <w:rPr>
          <w:rFonts w:eastAsia="仿宋"/>
        </w:rPr>
        <w:t>了必要的应急物资和应急装备，详见表3.5-2。</w:t>
      </w:r>
    </w:p>
    <w:p>
      <w:pPr>
        <w:pStyle w:val="7"/>
        <w:rPr>
          <w:rFonts w:cs="Times New Roman"/>
        </w:rPr>
      </w:pPr>
      <w:r>
        <w:rPr>
          <w:rFonts w:cs="Times New Roman"/>
        </w:rPr>
        <w:t>5.2.2应急队伍建设</w:t>
      </w:r>
    </w:p>
    <w:p>
      <w:pPr>
        <w:shd w:val="clear"/>
        <w:rPr>
          <w:rFonts w:hint="eastAsia"/>
          <w:color w:val="auto"/>
          <w:lang w:val="en-US" w:eastAsia="zh-CN"/>
        </w:rPr>
      </w:pPr>
      <w:r>
        <w:rPr>
          <w:rFonts w:hint="eastAsia"/>
          <w:color w:val="auto"/>
          <w:lang w:val="en-US" w:eastAsia="zh-CN"/>
        </w:rPr>
        <w:t>咸阳黎明建设工程有限公司成立应急领导小组，</w:t>
      </w:r>
      <w:r>
        <w:rPr>
          <w:rFonts w:cs="Times New Roman"/>
          <w:szCs w:val="28"/>
        </w:rPr>
        <w:t>公司设立</w:t>
      </w:r>
      <w:r>
        <w:rPr>
          <w:rFonts w:cs="Times New Roman"/>
          <w:kern w:val="0"/>
          <w:szCs w:val="28"/>
        </w:rPr>
        <w:t>突发环境事件应急</w:t>
      </w:r>
      <w:r>
        <w:rPr>
          <w:rFonts w:hint="eastAsia" w:cs="Times New Roman"/>
          <w:kern w:val="0"/>
          <w:szCs w:val="28"/>
          <w:lang w:val="en-US" w:eastAsia="zh-CN"/>
        </w:rPr>
        <w:t>指挥部</w:t>
      </w:r>
      <w:r>
        <w:rPr>
          <w:rFonts w:cs="Times New Roman"/>
          <w:szCs w:val="28"/>
        </w:rPr>
        <w:t>，总经理（刘</w:t>
      </w:r>
      <w:r>
        <w:rPr>
          <w:rFonts w:hint="eastAsia" w:cs="Times New Roman"/>
          <w:szCs w:val="28"/>
          <w:lang w:val="en-US" w:eastAsia="zh-CN"/>
        </w:rPr>
        <w:t>金子</w:t>
      </w:r>
      <w:r>
        <w:rPr>
          <w:rFonts w:cs="Times New Roman"/>
          <w:szCs w:val="28"/>
        </w:rPr>
        <w:t>）为总指挥，成员由</w:t>
      </w:r>
      <w:r>
        <w:rPr>
          <w:rFonts w:cs="Times New Roman"/>
          <w:kern w:val="0"/>
          <w:szCs w:val="28"/>
        </w:rPr>
        <w:t>各个部门组成</w:t>
      </w:r>
      <w:r>
        <w:rPr>
          <w:rFonts w:cs="Times New Roman"/>
          <w:szCs w:val="28"/>
        </w:rPr>
        <w:t>。</w:t>
      </w:r>
      <w:r>
        <w:rPr>
          <w:rFonts w:cs="Times New Roman"/>
          <w:kern w:val="0"/>
          <w:szCs w:val="28"/>
        </w:rPr>
        <w:t>日常工作安排由总指挥负责监管，发生重大环境突发事件时，由总指挥指挥，负责应急救援工作的组织和指挥。</w:t>
      </w:r>
    </w:p>
    <w:p>
      <w:pPr>
        <w:shd w:val="clear"/>
        <w:rPr>
          <w:rFonts w:hint="eastAsia"/>
          <w:color w:val="auto"/>
          <w:lang w:val="en-US" w:eastAsia="zh-CN"/>
        </w:rPr>
      </w:pPr>
      <w:r>
        <w:rPr>
          <w:rFonts w:hint="eastAsia"/>
          <w:color w:val="auto"/>
          <w:lang w:val="en-US" w:eastAsia="zh-CN"/>
        </w:rPr>
        <w:t>为防范和处置突发环境事件，确保有组织、有计划、快速地应对突发环境事件，及时组织抢险和救援，应急组织的建立必须遵循应急机构人员职能不交叉的原则。应急指挥部下设3个应急小组。发生突发环境事件时，在应急指挥部的统一指挥下，快速、有序、有效地开展应急救援行动，使事件的危害降到最低。各小组主要依托人员如图3.1-1所示。</w:t>
      </w:r>
    </w:p>
    <w:p>
      <w:pPr>
        <w:ind w:left="0" w:leftChars="0" w:firstLine="0" w:firstLineChars="0"/>
        <w:jc w:val="center"/>
        <w:rPr>
          <w:rFonts w:eastAsia="仿宋"/>
        </w:rPr>
      </w:pPr>
      <w:r>
        <w:rPr>
          <w:rFonts w:hint="eastAsia"/>
          <w:b/>
          <w:bCs/>
          <w:color w:val="auto"/>
          <w:lang w:val="en-US" w:eastAsia="zh-CN"/>
        </w:rPr>
        <w:object>
          <v:shape id="_x0000_i1025" o:spt="75" type="#_x0000_t75" style="height:267pt;width:337.5pt;" o:ole="t" filled="f" o:preferrelative="t" stroked="f" coordsize="21600,21600">
            <v:path/>
            <v:fill on="f" focussize="0,0"/>
            <v:stroke on="f"/>
            <v:imagedata r:id="rId17" o:title=""/>
            <o:lock v:ext="edit" aspectratio="f"/>
            <w10:wrap type="none"/>
            <w10:anchorlock/>
          </v:shape>
          <o:OLEObject Type="Embed" ProgID="Visio.Drawing.15" ShapeID="_x0000_i1025" DrawAspect="Content" ObjectID="_1468075725" r:id="rId16">
            <o:LockedField>false</o:LockedField>
          </o:OLEObject>
        </w:object>
      </w:r>
    </w:p>
    <w:p>
      <w:pPr>
        <w:pStyle w:val="6"/>
      </w:pPr>
      <w:bookmarkStart w:id="45" w:name="_Toc19236"/>
      <w:bookmarkStart w:id="46" w:name="_Toc424897666"/>
      <w:bookmarkStart w:id="47" w:name="_Toc13905"/>
      <w:r>
        <w:t>5.3历史经验教训总结</w:t>
      </w:r>
      <w:bookmarkEnd w:id="45"/>
      <w:bookmarkEnd w:id="46"/>
      <w:bookmarkEnd w:id="47"/>
    </w:p>
    <w:p>
      <w:pPr>
        <w:rPr>
          <w:rFonts w:eastAsia="仿宋"/>
        </w:rPr>
      </w:pPr>
      <w:r>
        <w:rPr>
          <w:rFonts w:eastAsia="仿宋"/>
        </w:rPr>
        <w:t>针对历史事件，公司把污染设施运行由专人负责，按照环保部门的要求开展常规监测。</w:t>
      </w:r>
    </w:p>
    <w:p>
      <w:pPr>
        <w:pStyle w:val="6"/>
      </w:pPr>
      <w:bookmarkStart w:id="48" w:name="_Toc2936"/>
      <w:bookmarkStart w:id="49" w:name="_Toc925"/>
      <w:r>
        <w:t>5.4需要整改的短期、中期、长期内容</w:t>
      </w:r>
      <w:bookmarkEnd w:id="48"/>
      <w:bookmarkEnd w:id="49"/>
    </w:p>
    <w:p>
      <w:pPr>
        <w:rPr>
          <w:rFonts w:eastAsia="仿宋"/>
        </w:rPr>
      </w:pPr>
      <w:r>
        <w:rPr>
          <w:rFonts w:eastAsia="仿宋"/>
        </w:rPr>
        <w:t>根据之前对公司有关情况的分析，从以下几方面对现有环境风险防控与应急措施的完备性、可靠性和有效性进行分析论证，并找出其中的差距和问题，提出了需要整改的项目内容及完成整改的期限。具体如表5.4-1所示。</w:t>
      </w:r>
    </w:p>
    <w:p>
      <w:pPr>
        <w:rPr>
          <w:rFonts w:eastAsia="仿宋"/>
          <w:color w:val="FF0000"/>
        </w:rPr>
      </w:pPr>
    </w:p>
    <w:p>
      <w:pPr>
        <w:rPr>
          <w:rFonts w:eastAsia="仿宋"/>
          <w:color w:val="FF0000"/>
        </w:rPr>
      </w:pPr>
    </w:p>
    <w:p>
      <w:pPr>
        <w:rPr>
          <w:rFonts w:eastAsia="仿宋"/>
          <w:color w:val="FF0000"/>
        </w:rPr>
        <w:sectPr>
          <w:pgSz w:w="11906" w:h="16838"/>
          <w:pgMar w:top="1134" w:right="1418" w:bottom="1134" w:left="1418" w:header="851" w:footer="992" w:gutter="0"/>
          <w:cols w:space="720" w:num="1"/>
          <w:docGrid w:linePitch="381" w:charSpace="0"/>
        </w:sectPr>
      </w:pPr>
    </w:p>
    <w:p>
      <w:pPr>
        <w:widowControl/>
        <w:ind w:firstLine="0" w:firstLineChars="0"/>
        <w:jc w:val="center"/>
        <w:rPr>
          <w:rFonts w:eastAsia="仿宋"/>
          <w:b/>
          <w:bCs/>
        </w:rPr>
      </w:pPr>
      <w:r>
        <w:rPr>
          <w:rFonts w:eastAsia="仿宋"/>
          <w:b/>
          <w:bCs/>
        </w:rPr>
        <w:t>表5.4-1   需要整改的项目内容及完成整改的期限</w:t>
      </w:r>
    </w:p>
    <w:tbl>
      <w:tblPr>
        <w:tblStyle w:val="88"/>
        <w:tblW w:w="1417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61"/>
        <w:gridCol w:w="5383"/>
        <w:gridCol w:w="4108"/>
        <w:gridCol w:w="2556"/>
        <w:gridCol w:w="11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 w:type="dxa"/>
            <w:tcBorders>
              <w:tl2br w:val="nil"/>
              <w:tr2bl w:val="nil"/>
            </w:tcBorders>
            <w:vAlign w:val="center"/>
          </w:tcPr>
          <w:p>
            <w:pPr>
              <w:pStyle w:val="116"/>
              <w:jc w:val="center"/>
              <w:rPr>
                <w:rFonts w:eastAsia="仿宋"/>
                <w:b/>
                <w:bCs/>
                <w:sz w:val="21"/>
                <w:szCs w:val="21"/>
              </w:rPr>
            </w:pPr>
            <w:r>
              <w:rPr>
                <w:rFonts w:eastAsia="仿宋"/>
                <w:b/>
                <w:bCs/>
                <w:sz w:val="21"/>
                <w:szCs w:val="21"/>
              </w:rPr>
              <w:t>类别</w:t>
            </w:r>
          </w:p>
        </w:tc>
        <w:tc>
          <w:tcPr>
            <w:tcW w:w="5383" w:type="dxa"/>
            <w:tcBorders>
              <w:tl2br w:val="nil"/>
              <w:tr2bl w:val="nil"/>
            </w:tcBorders>
            <w:vAlign w:val="center"/>
          </w:tcPr>
          <w:p>
            <w:pPr>
              <w:pStyle w:val="116"/>
              <w:jc w:val="center"/>
              <w:rPr>
                <w:rFonts w:eastAsia="仿宋"/>
                <w:b/>
                <w:bCs/>
                <w:sz w:val="21"/>
                <w:szCs w:val="21"/>
              </w:rPr>
            </w:pPr>
            <w:r>
              <w:rPr>
                <w:rFonts w:eastAsia="仿宋"/>
                <w:b/>
                <w:bCs/>
                <w:sz w:val="21"/>
                <w:szCs w:val="21"/>
              </w:rPr>
              <w:t>相关要求</w:t>
            </w:r>
          </w:p>
        </w:tc>
        <w:tc>
          <w:tcPr>
            <w:tcW w:w="4108" w:type="dxa"/>
            <w:tcBorders>
              <w:tl2br w:val="nil"/>
              <w:tr2bl w:val="nil"/>
            </w:tcBorders>
            <w:vAlign w:val="center"/>
          </w:tcPr>
          <w:p>
            <w:pPr>
              <w:pStyle w:val="116"/>
              <w:jc w:val="center"/>
              <w:rPr>
                <w:rFonts w:eastAsia="仿宋"/>
                <w:b/>
                <w:bCs/>
                <w:sz w:val="21"/>
                <w:szCs w:val="21"/>
              </w:rPr>
            </w:pPr>
            <w:r>
              <w:rPr>
                <w:rFonts w:eastAsia="仿宋"/>
                <w:b/>
                <w:bCs/>
                <w:sz w:val="21"/>
                <w:szCs w:val="21"/>
              </w:rPr>
              <w:t>差距分析</w:t>
            </w:r>
          </w:p>
        </w:tc>
        <w:tc>
          <w:tcPr>
            <w:tcW w:w="2556" w:type="dxa"/>
            <w:tcBorders>
              <w:tl2br w:val="nil"/>
              <w:tr2bl w:val="nil"/>
            </w:tcBorders>
            <w:vAlign w:val="center"/>
          </w:tcPr>
          <w:p>
            <w:pPr>
              <w:pStyle w:val="116"/>
              <w:jc w:val="center"/>
              <w:rPr>
                <w:rFonts w:eastAsia="仿宋"/>
                <w:b/>
                <w:bCs/>
                <w:sz w:val="21"/>
                <w:szCs w:val="21"/>
              </w:rPr>
            </w:pPr>
            <w:r>
              <w:rPr>
                <w:rFonts w:eastAsia="仿宋"/>
                <w:b/>
                <w:bCs/>
                <w:sz w:val="21"/>
                <w:szCs w:val="21"/>
              </w:rPr>
              <w:t>需要整改的项目</w:t>
            </w:r>
          </w:p>
        </w:tc>
        <w:tc>
          <w:tcPr>
            <w:tcW w:w="1166" w:type="dxa"/>
            <w:tcBorders>
              <w:tl2br w:val="nil"/>
              <w:tr2bl w:val="nil"/>
            </w:tcBorders>
            <w:vAlign w:val="center"/>
          </w:tcPr>
          <w:p>
            <w:pPr>
              <w:pStyle w:val="116"/>
              <w:jc w:val="center"/>
              <w:rPr>
                <w:rFonts w:eastAsia="仿宋"/>
                <w:b/>
                <w:bCs/>
                <w:sz w:val="21"/>
                <w:szCs w:val="21"/>
              </w:rPr>
            </w:pPr>
            <w:r>
              <w:rPr>
                <w:rFonts w:eastAsia="仿宋"/>
                <w:b/>
                <w:bCs/>
                <w:sz w:val="21"/>
                <w:szCs w:val="21"/>
              </w:rPr>
              <w:t>完成整</w:t>
            </w:r>
          </w:p>
          <w:p>
            <w:pPr>
              <w:pStyle w:val="116"/>
              <w:jc w:val="center"/>
              <w:rPr>
                <w:rFonts w:eastAsia="仿宋"/>
                <w:b/>
                <w:bCs/>
                <w:sz w:val="21"/>
                <w:szCs w:val="21"/>
              </w:rPr>
            </w:pPr>
            <w:r>
              <w:rPr>
                <w:rFonts w:eastAsia="仿宋"/>
                <w:b/>
                <w:bCs/>
                <w:sz w:val="21"/>
                <w:szCs w:val="21"/>
              </w:rPr>
              <w:t>改期限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 w:type="dxa"/>
            <w:vMerge w:val="restart"/>
            <w:tcBorders>
              <w:tl2br w:val="nil"/>
              <w:tr2bl w:val="nil"/>
            </w:tcBorders>
            <w:vAlign w:val="center"/>
          </w:tcPr>
          <w:p>
            <w:pPr>
              <w:pStyle w:val="116"/>
              <w:jc w:val="center"/>
              <w:rPr>
                <w:rFonts w:eastAsia="仿宋"/>
                <w:sz w:val="21"/>
                <w:szCs w:val="21"/>
              </w:rPr>
            </w:pPr>
            <w:r>
              <w:rPr>
                <w:rFonts w:eastAsia="仿宋"/>
                <w:sz w:val="21"/>
                <w:szCs w:val="21"/>
              </w:rPr>
              <w:t>环境风险管理制度</w:t>
            </w:r>
          </w:p>
        </w:tc>
        <w:tc>
          <w:tcPr>
            <w:tcW w:w="5383" w:type="dxa"/>
            <w:tcBorders>
              <w:tl2br w:val="nil"/>
              <w:tr2bl w:val="nil"/>
            </w:tcBorders>
            <w:vAlign w:val="center"/>
          </w:tcPr>
          <w:p>
            <w:pPr>
              <w:pStyle w:val="116"/>
              <w:rPr>
                <w:rFonts w:eastAsia="仿宋"/>
                <w:sz w:val="21"/>
                <w:szCs w:val="21"/>
              </w:rPr>
            </w:pPr>
            <w:r>
              <w:rPr>
                <w:rFonts w:eastAsia="仿宋"/>
                <w:sz w:val="21"/>
                <w:szCs w:val="21"/>
              </w:rPr>
              <w:t>环境风险防控和应急</w:t>
            </w:r>
            <w:r>
              <w:rPr>
                <w:rFonts w:eastAsia="仿宋"/>
                <w:kern w:val="0"/>
                <w:sz w:val="21"/>
                <w:szCs w:val="21"/>
              </w:rPr>
              <w:t>措施制度</w:t>
            </w:r>
            <w:r>
              <w:rPr>
                <w:rFonts w:eastAsia="仿宋"/>
                <w:sz w:val="21"/>
                <w:szCs w:val="21"/>
              </w:rPr>
              <w:t>是否建立，环境风险防控重点岗位的责任人或责任机构是否明确，定期巡检和维护责任制度是否落实；</w:t>
            </w:r>
          </w:p>
        </w:tc>
        <w:tc>
          <w:tcPr>
            <w:tcW w:w="4108" w:type="dxa"/>
            <w:vMerge w:val="restart"/>
            <w:tcBorders>
              <w:tl2br w:val="nil"/>
              <w:tr2bl w:val="nil"/>
            </w:tcBorders>
            <w:vAlign w:val="center"/>
          </w:tcPr>
          <w:p>
            <w:pPr>
              <w:pStyle w:val="116"/>
              <w:rPr>
                <w:rFonts w:eastAsia="仿宋"/>
                <w:sz w:val="21"/>
                <w:szCs w:val="21"/>
              </w:rPr>
            </w:pPr>
            <w:r>
              <w:rPr>
                <w:rFonts w:eastAsia="仿宋"/>
                <w:sz w:val="21"/>
                <w:szCs w:val="21"/>
              </w:rPr>
              <w:t>1环评及批复中的部分环境风险防控和应急措施要求未落实；</w:t>
            </w:r>
          </w:p>
          <w:p>
            <w:pPr>
              <w:pStyle w:val="116"/>
              <w:rPr>
                <w:rFonts w:eastAsia="仿宋"/>
                <w:sz w:val="21"/>
                <w:szCs w:val="21"/>
              </w:rPr>
            </w:pPr>
            <w:r>
              <w:rPr>
                <w:rFonts w:eastAsia="仿宋"/>
                <w:sz w:val="21"/>
                <w:szCs w:val="21"/>
              </w:rPr>
              <w:t>2.未对所有的职工开展环境风险和应急管理培训，只对部分职工进行相关培训；</w:t>
            </w:r>
          </w:p>
          <w:p>
            <w:pPr>
              <w:pStyle w:val="116"/>
              <w:rPr>
                <w:rFonts w:eastAsia="仿宋"/>
                <w:sz w:val="21"/>
                <w:szCs w:val="21"/>
              </w:rPr>
            </w:pPr>
            <w:r>
              <w:rPr>
                <w:rFonts w:eastAsia="仿宋"/>
                <w:sz w:val="21"/>
                <w:szCs w:val="21"/>
              </w:rPr>
              <w:t>3.突发环境事件信息报告制度刚建立，尚未开始执行。</w:t>
            </w:r>
          </w:p>
        </w:tc>
        <w:tc>
          <w:tcPr>
            <w:tcW w:w="2556" w:type="dxa"/>
            <w:vMerge w:val="restart"/>
            <w:tcBorders>
              <w:tl2br w:val="nil"/>
              <w:tr2bl w:val="nil"/>
            </w:tcBorders>
            <w:vAlign w:val="center"/>
          </w:tcPr>
          <w:p>
            <w:pPr>
              <w:pStyle w:val="116"/>
              <w:rPr>
                <w:rFonts w:eastAsia="仿宋"/>
                <w:sz w:val="21"/>
                <w:szCs w:val="21"/>
              </w:rPr>
            </w:pPr>
            <w:r>
              <w:rPr>
                <w:rFonts w:eastAsia="仿宋"/>
                <w:sz w:val="21"/>
                <w:szCs w:val="21"/>
              </w:rPr>
              <w:t>对照环评逐项落实制度；制定职工环境风险和应急管理培训计划并实施；编制《突发环境事件应急预案》并备案，预案中建立信息报告制度。</w:t>
            </w:r>
          </w:p>
        </w:tc>
        <w:tc>
          <w:tcPr>
            <w:tcW w:w="1166" w:type="dxa"/>
            <w:vMerge w:val="restart"/>
            <w:tcBorders>
              <w:tl2br w:val="nil"/>
              <w:tr2bl w:val="nil"/>
            </w:tcBorders>
            <w:vAlign w:val="center"/>
          </w:tcPr>
          <w:p>
            <w:pPr>
              <w:pStyle w:val="116"/>
              <w:jc w:val="center"/>
              <w:rPr>
                <w:rFonts w:eastAsia="仿宋"/>
                <w:sz w:val="21"/>
                <w:szCs w:val="21"/>
              </w:rPr>
            </w:pPr>
            <w:r>
              <w:rPr>
                <w:rFonts w:eastAsia="仿宋"/>
                <w:sz w:val="21"/>
                <w:szCs w:val="21"/>
              </w:rPr>
              <w:t>短期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 w:type="dxa"/>
            <w:vMerge w:val="continue"/>
            <w:tcBorders>
              <w:tl2br w:val="nil"/>
              <w:tr2bl w:val="nil"/>
            </w:tcBorders>
            <w:vAlign w:val="center"/>
          </w:tcPr>
          <w:p>
            <w:pPr>
              <w:pStyle w:val="116"/>
              <w:jc w:val="center"/>
              <w:rPr>
                <w:rFonts w:eastAsia="仿宋"/>
                <w:sz w:val="21"/>
                <w:szCs w:val="21"/>
              </w:rPr>
            </w:pPr>
          </w:p>
        </w:tc>
        <w:tc>
          <w:tcPr>
            <w:tcW w:w="5383" w:type="dxa"/>
            <w:tcBorders>
              <w:tl2br w:val="nil"/>
              <w:tr2bl w:val="nil"/>
            </w:tcBorders>
            <w:vAlign w:val="center"/>
          </w:tcPr>
          <w:p>
            <w:pPr>
              <w:pStyle w:val="116"/>
              <w:rPr>
                <w:rFonts w:eastAsia="仿宋"/>
                <w:sz w:val="21"/>
                <w:szCs w:val="21"/>
              </w:rPr>
            </w:pPr>
            <w:r>
              <w:rPr>
                <w:rFonts w:eastAsia="仿宋"/>
                <w:sz w:val="21"/>
                <w:szCs w:val="21"/>
              </w:rPr>
              <w:t>环评及批复的各项环境风险防控和应急措施要求是否落实</w:t>
            </w:r>
          </w:p>
        </w:tc>
        <w:tc>
          <w:tcPr>
            <w:tcW w:w="4108" w:type="dxa"/>
            <w:vMerge w:val="continue"/>
            <w:tcBorders>
              <w:tl2br w:val="nil"/>
              <w:tr2bl w:val="nil"/>
            </w:tcBorders>
            <w:vAlign w:val="center"/>
          </w:tcPr>
          <w:p>
            <w:pPr>
              <w:pStyle w:val="116"/>
              <w:rPr>
                <w:rFonts w:eastAsia="仿宋"/>
                <w:sz w:val="21"/>
                <w:szCs w:val="21"/>
              </w:rPr>
            </w:pPr>
          </w:p>
        </w:tc>
        <w:tc>
          <w:tcPr>
            <w:tcW w:w="2556" w:type="dxa"/>
            <w:vMerge w:val="continue"/>
            <w:tcBorders>
              <w:tl2br w:val="nil"/>
              <w:tr2bl w:val="nil"/>
            </w:tcBorders>
            <w:vAlign w:val="center"/>
          </w:tcPr>
          <w:p>
            <w:pPr>
              <w:pStyle w:val="116"/>
              <w:rPr>
                <w:rFonts w:eastAsia="仿宋"/>
                <w:sz w:val="21"/>
                <w:szCs w:val="21"/>
              </w:rPr>
            </w:pPr>
          </w:p>
        </w:tc>
        <w:tc>
          <w:tcPr>
            <w:tcW w:w="1166" w:type="dxa"/>
            <w:vMerge w:val="continue"/>
            <w:tcBorders>
              <w:tl2br w:val="nil"/>
              <w:tr2bl w:val="nil"/>
            </w:tcBorders>
            <w:vAlign w:val="center"/>
          </w:tcPr>
          <w:p>
            <w:pPr>
              <w:pStyle w:val="116"/>
              <w:jc w:val="center"/>
              <w:rPr>
                <w:rFonts w:eastAsia="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 w:type="dxa"/>
            <w:vMerge w:val="continue"/>
            <w:tcBorders>
              <w:tl2br w:val="nil"/>
              <w:tr2bl w:val="nil"/>
            </w:tcBorders>
            <w:vAlign w:val="center"/>
          </w:tcPr>
          <w:p>
            <w:pPr>
              <w:pStyle w:val="116"/>
              <w:jc w:val="center"/>
              <w:rPr>
                <w:rFonts w:eastAsia="仿宋"/>
                <w:sz w:val="21"/>
                <w:szCs w:val="21"/>
              </w:rPr>
            </w:pPr>
          </w:p>
        </w:tc>
        <w:tc>
          <w:tcPr>
            <w:tcW w:w="5383" w:type="dxa"/>
            <w:tcBorders>
              <w:tl2br w:val="nil"/>
              <w:tr2bl w:val="nil"/>
            </w:tcBorders>
            <w:vAlign w:val="center"/>
          </w:tcPr>
          <w:p>
            <w:pPr>
              <w:pStyle w:val="116"/>
              <w:rPr>
                <w:rFonts w:eastAsia="仿宋"/>
                <w:sz w:val="21"/>
                <w:szCs w:val="21"/>
              </w:rPr>
            </w:pPr>
            <w:r>
              <w:rPr>
                <w:rFonts w:eastAsia="仿宋"/>
                <w:sz w:val="21"/>
                <w:szCs w:val="21"/>
              </w:rPr>
              <w:t>是否经常对职工开展环境风险和应急管理宣传和培训</w:t>
            </w:r>
          </w:p>
        </w:tc>
        <w:tc>
          <w:tcPr>
            <w:tcW w:w="4108" w:type="dxa"/>
            <w:vMerge w:val="continue"/>
            <w:tcBorders>
              <w:tl2br w:val="nil"/>
              <w:tr2bl w:val="nil"/>
            </w:tcBorders>
            <w:vAlign w:val="center"/>
          </w:tcPr>
          <w:p>
            <w:pPr>
              <w:pStyle w:val="116"/>
              <w:rPr>
                <w:rFonts w:eastAsia="仿宋"/>
                <w:sz w:val="21"/>
                <w:szCs w:val="21"/>
              </w:rPr>
            </w:pPr>
          </w:p>
        </w:tc>
        <w:tc>
          <w:tcPr>
            <w:tcW w:w="2556" w:type="dxa"/>
            <w:vMerge w:val="continue"/>
            <w:tcBorders>
              <w:tl2br w:val="nil"/>
              <w:tr2bl w:val="nil"/>
            </w:tcBorders>
            <w:vAlign w:val="center"/>
          </w:tcPr>
          <w:p>
            <w:pPr>
              <w:pStyle w:val="116"/>
              <w:rPr>
                <w:rFonts w:eastAsia="仿宋"/>
                <w:sz w:val="21"/>
                <w:szCs w:val="21"/>
              </w:rPr>
            </w:pPr>
          </w:p>
        </w:tc>
        <w:tc>
          <w:tcPr>
            <w:tcW w:w="1166" w:type="dxa"/>
            <w:vMerge w:val="continue"/>
            <w:tcBorders>
              <w:tl2br w:val="nil"/>
              <w:tr2bl w:val="nil"/>
            </w:tcBorders>
            <w:vAlign w:val="center"/>
          </w:tcPr>
          <w:p>
            <w:pPr>
              <w:pStyle w:val="116"/>
              <w:jc w:val="center"/>
              <w:rPr>
                <w:rFonts w:eastAsia="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 w:type="dxa"/>
            <w:vMerge w:val="continue"/>
            <w:tcBorders>
              <w:tl2br w:val="nil"/>
              <w:tr2bl w:val="nil"/>
            </w:tcBorders>
            <w:vAlign w:val="center"/>
          </w:tcPr>
          <w:p>
            <w:pPr>
              <w:pStyle w:val="116"/>
              <w:jc w:val="center"/>
              <w:rPr>
                <w:rFonts w:eastAsia="仿宋"/>
                <w:sz w:val="21"/>
                <w:szCs w:val="21"/>
              </w:rPr>
            </w:pPr>
          </w:p>
        </w:tc>
        <w:tc>
          <w:tcPr>
            <w:tcW w:w="5383" w:type="dxa"/>
            <w:tcBorders>
              <w:tl2br w:val="nil"/>
              <w:tr2bl w:val="nil"/>
            </w:tcBorders>
            <w:vAlign w:val="center"/>
          </w:tcPr>
          <w:p>
            <w:pPr>
              <w:pStyle w:val="116"/>
              <w:rPr>
                <w:rFonts w:eastAsia="仿宋"/>
                <w:sz w:val="21"/>
                <w:szCs w:val="21"/>
              </w:rPr>
            </w:pPr>
            <w:r>
              <w:rPr>
                <w:rFonts w:eastAsia="仿宋"/>
                <w:sz w:val="21"/>
                <w:szCs w:val="21"/>
              </w:rPr>
              <w:t>是否建立突发环境事件信息报告制度，并有效执行</w:t>
            </w:r>
          </w:p>
        </w:tc>
        <w:tc>
          <w:tcPr>
            <w:tcW w:w="4108" w:type="dxa"/>
            <w:vMerge w:val="continue"/>
            <w:tcBorders>
              <w:tl2br w:val="nil"/>
              <w:tr2bl w:val="nil"/>
            </w:tcBorders>
            <w:vAlign w:val="center"/>
          </w:tcPr>
          <w:p>
            <w:pPr>
              <w:pStyle w:val="116"/>
              <w:rPr>
                <w:rFonts w:eastAsia="仿宋"/>
                <w:sz w:val="21"/>
                <w:szCs w:val="21"/>
              </w:rPr>
            </w:pPr>
          </w:p>
        </w:tc>
        <w:tc>
          <w:tcPr>
            <w:tcW w:w="2556" w:type="dxa"/>
            <w:vMerge w:val="continue"/>
            <w:tcBorders>
              <w:tl2br w:val="nil"/>
              <w:tr2bl w:val="nil"/>
            </w:tcBorders>
            <w:vAlign w:val="center"/>
          </w:tcPr>
          <w:p>
            <w:pPr>
              <w:pStyle w:val="116"/>
              <w:rPr>
                <w:rFonts w:eastAsia="仿宋"/>
                <w:sz w:val="21"/>
                <w:szCs w:val="21"/>
              </w:rPr>
            </w:pPr>
          </w:p>
        </w:tc>
        <w:tc>
          <w:tcPr>
            <w:tcW w:w="1166" w:type="dxa"/>
            <w:vMerge w:val="continue"/>
            <w:tcBorders>
              <w:tl2br w:val="nil"/>
              <w:tr2bl w:val="nil"/>
            </w:tcBorders>
            <w:vAlign w:val="center"/>
          </w:tcPr>
          <w:p>
            <w:pPr>
              <w:pStyle w:val="116"/>
              <w:jc w:val="center"/>
              <w:rPr>
                <w:rFonts w:eastAsia="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 w:type="dxa"/>
            <w:vMerge w:val="restart"/>
            <w:tcBorders>
              <w:tl2br w:val="nil"/>
              <w:tr2bl w:val="nil"/>
            </w:tcBorders>
            <w:vAlign w:val="center"/>
          </w:tcPr>
          <w:p>
            <w:pPr>
              <w:pStyle w:val="116"/>
              <w:jc w:val="center"/>
              <w:rPr>
                <w:rFonts w:eastAsia="仿宋"/>
                <w:sz w:val="21"/>
                <w:szCs w:val="21"/>
              </w:rPr>
            </w:pPr>
            <w:r>
              <w:rPr>
                <w:rFonts w:eastAsia="仿宋"/>
                <w:sz w:val="21"/>
                <w:szCs w:val="21"/>
              </w:rPr>
              <w:t>环境风险防控与应急措施</w:t>
            </w:r>
          </w:p>
        </w:tc>
        <w:tc>
          <w:tcPr>
            <w:tcW w:w="5383" w:type="dxa"/>
            <w:tcBorders>
              <w:tl2br w:val="nil"/>
              <w:tr2bl w:val="nil"/>
            </w:tcBorders>
            <w:vAlign w:val="center"/>
          </w:tcPr>
          <w:p>
            <w:pPr>
              <w:pStyle w:val="116"/>
              <w:rPr>
                <w:rFonts w:eastAsia="仿宋"/>
                <w:sz w:val="21"/>
                <w:szCs w:val="21"/>
              </w:rPr>
            </w:pPr>
            <w:r>
              <w:rPr>
                <w:rFonts w:eastAsia="仿宋"/>
                <w:sz w:val="21"/>
                <w:szCs w:val="21"/>
              </w:rPr>
              <w:t>是否在废气、废水、雨水和清洁下水排放口对可能排出的环境风险物质，按照物质特性、危害，设置监视、控制措施，分析每项措施的管理规定、岗位职责落实情况和措施的有效性</w:t>
            </w:r>
          </w:p>
        </w:tc>
        <w:tc>
          <w:tcPr>
            <w:tcW w:w="4108" w:type="dxa"/>
            <w:vMerge w:val="restart"/>
            <w:tcBorders>
              <w:tl2br w:val="nil"/>
              <w:tr2bl w:val="nil"/>
            </w:tcBorders>
            <w:vAlign w:val="center"/>
          </w:tcPr>
          <w:p>
            <w:pPr>
              <w:numPr>
                <w:ilvl w:val="0"/>
                <w:numId w:val="14"/>
              </w:numPr>
              <w:spacing w:line="240" w:lineRule="auto"/>
              <w:ind w:firstLine="0" w:firstLineChars="0"/>
              <w:jc w:val="both"/>
              <w:rPr>
                <w:rFonts w:eastAsia="仿宋"/>
                <w:sz w:val="21"/>
                <w:szCs w:val="21"/>
              </w:rPr>
            </w:pPr>
            <w:r>
              <w:rPr>
                <w:rFonts w:hint="eastAsia" w:eastAsia="仿宋"/>
                <w:sz w:val="21"/>
                <w:szCs w:val="21"/>
                <w:lang w:val="en-US" w:eastAsia="zh-CN"/>
              </w:rPr>
              <w:t>项目导热油炉、燃烧器废气，经8m高排气筒外排；筛分粉尘经布袋除尘器处理后通过15m排气筒外排；沥青烟经等离子净化装置处理后15m 排气筒排放</w:t>
            </w:r>
            <w:r>
              <w:rPr>
                <w:rFonts w:eastAsia="仿宋"/>
                <w:sz w:val="21"/>
                <w:szCs w:val="21"/>
              </w:rPr>
              <w:t>。</w:t>
            </w:r>
          </w:p>
          <w:p>
            <w:pPr>
              <w:numPr>
                <w:ilvl w:val="0"/>
                <w:numId w:val="14"/>
              </w:numPr>
              <w:spacing w:line="240" w:lineRule="auto"/>
              <w:ind w:firstLine="0" w:firstLineChars="0"/>
              <w:jc w:val="both"/>
              <w:rPr>
                <w:rFonts w:eastAsia="仿宋"/>
                <w:sz w:val="21"/>
                <w:szCs w:val="21"/>
              </w:rPr>
            </w:pPr>
            <w:r>
              <w:rPr>
                <w:rFonts w:eastAsia="仿宋"/>
                <w:sz w:val="21"/>
                <w:szCs w:val="21"/>
              </w:rPr>
              <w:t>项目基本无生产废水产生，生活污水经化粪池处理后定期进行清掏，不外排。</w:t>
            </w:r>
          </w:p>
          <w:p>
            <w:pPr>
              <w:numPr>
                <w:ilvl w:val="0"/>
                <w:numId w:val="14"/>
              </w:numPr>
              <w:spacing w:line="240" w:lineRule="auto"/>
              <w:ind w:firstLine="0" w:firstLineChars="0"/>
              <w:jc w:val="both"/>
              <w:rPr>
                <w:rFonts w:eastAsia="仿宋"/>
                <w:sz w:val="21"/>
                <w:szCs w:val="21"/>
              </w:rPr>
            </w:pPr>
            <w:r>
              <w:rPr>
                <w:rFonts w:eastAsia="仿宋"/>
                <w:sz w:val="21"/>
                <w:szCs w:val="21"/>
              </w:rPr>
              <w:t>同时还正在制定火灾、中毒等应急预案，提高员工发生事故时能够处置事故的能力。</w:t>
            </w:r>
          </w:p>
        </w:tc>
        <w:tc>
          <w:tcPr>
            <w:tcW w:w="2556" w:type="dxa"/>
            <w:vMerge w:val="restart"/>
            <w:tcBorders>
              <w:tl2br w:val="nil"/>
              <w:tr2bl w:val="nil"/>
            </w:tcBorders>
            <w:vAlign w:val="center"/>
          </w:tcPr>
          <w:p>
            <w:pPr>
              <w:pStyle w:val="116"/>
              <w:rPr>
                <w:rFonts w:eastAsia="仿宋"/>
                <w:sz w:val="21"/>
                <w:szCs w:val="21"/>
              </w:rPr>
            </w:pPr>
            <w:r>
              <w:rPr>
                <w:rFonts w:eastAsia="仿宋"/>
                <w:sz w:val="21"/>
                <w:szCs w:val="21"/>
              </w:rPr>
              <w:t>根据《突发环境事件应急预案》中相关内容对周边公众进行应急培训，演练事故情况下的紧急疏散。</w:t>
            </w:r>
          </w:p>
        </w:tc>
        <w:tc>
          <w:tcPr>
            <w:tcW w:w="1166" w:type="dxa"/>
            <w:vMerge w:val="restart"/>
            <w:tcBorders>
              <w:tl2br w:val="nil"/>
              <w:tr2bl w:val="nil"/>
            </w:tcBorders>
            <w:vAlign w:val="center"/>
          </w:tcPr>
          <w:p>
            <w:pPr>
              <w:pStyle w:val="116"/>
              <w:jc w:val="center"/>
              <w:rPr>
                <w:rFonts w:eastAsia="仿宋"/>
                <w:sz w:val="21"/>
                <w:szCs w:val="21"/>
              </w:rPr>
            </w:pPr>
            <w:r>
              <w:rPr>
                <w:rFonts w:eastAsia="仿宋"/>
                <w:sz w:val="21"/>
                <w:szCs w:val="21"/>
              </w:rPr>
              <w:t>短期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 w:type="dxa"/>
            <w:vMerge w:val="continue"/>
            <w:tcBorders>
              <w:tl2br w:val="nil"/>
              <w:tr2bl w:val="nil"/>
            </w:tcBorders>
            <w:vAlign w:val="center"/>
          </w:tcPr>
          <w:p>
            <w:pPr>
              <w:pStyle w:val="116"/>
              <w:jc w:val="center"/>
              <w:rPr>
                <w:rFonts w:eastAsia="仿宋"/>
                <w:sz w:val="21"/>
                <w:szCs w:val="21"/>
              </w:rPr>
            </w:pPr>
          </w:p>
        </w:tc>
        <w:tc>
          <w:tcPr>
            <w:tcW w:w="5383" w:type="dxa"/>
            <w:tcBorders>
              <w:tl2br w:val="nil"/>
              <w:tr2bl w:val="nil"/>
            </w:tcBorders>
            <w:vAlign w:val="center"/>
          </w:tcPr>
          <w:p>
            <w:pPr>
              <w:pStyle w:val="116"/>
              <w:rPr>
                <w:rFonts w:eastAsia="仿宋"/>
                <w:sz w:val="21"/>
                <w:szCs w:val="21"/>
              </w:rPr>
            </w:pPr>
            <w:r>
              <w:rPr>
                <w:rFonts w:eastAsia="仿宋"/>
                <w:sz w:val="21"/>
                <w:szCs w:val="21"/>
              </w:rPr>
              <w:t>是否采取防止事故排水、污染物等扩散、排出厂界的措施，包括截流、事故排水收集、清净下水系统防控、雨水系统防控、生产废水处理系统防控等措施，分析每项措施的管理规定、岗位职责落实情况和措施的有效性</w:t>
            </w:r>
          </w:p>
        </w:tc>
        <w:tc>
          <w:tcPr>
            <w:tcW w:w="4108" w:type="dxa"/>
            <w:vMerge w:val="continue"/>
            <w:tcBorders>
              <w:tl2br w:val="nil"/>
              <w:tr2bl w:val="nil"/>
            </w:tcBorders>
            <w:vAlign w:val="center"/>
          </w:tcPr>
          <w:p>
            <w:pPr>
              <w:pStyle w:val="116"/>
              <w:rPr>
                <w:rFonts w:eastAsia="仿宋"/>
                <w:sz w:val="21"/>
                <w:szCs w:val="21"/>
              </w:rPr>
            </w:pPr>
          </w:p>
        </w:tc>
        <w:tc>
          <w:tcPr>
            <w:tcW w:w="2556" w:type="dxa"/>
            <w:vMerge w:val="continue"/>
            <w:tcBorders>
              <w:tl2br w:val="nil"/>
              <w:tr2bl w:val="nil"/>
            </w:tcBorders>
            <w:vAlign w:val="center"/>
          </w:tcPr>
          <w:p>
            <w:pPr>
              <w:pStyle w:val="116"/>
              <w:rPr>
                <w:rFonts w:eastAsia="仿宋"/>
                <w:sz w:val="21"/>
                <w:szCs w:val="21"/>
              </w:rPr>
            </w:pPr>
          </w:p>
        </w:tc>
        <w:tc>
          <w:tcPr>
            <w:tcW w:w="1166" w:type="dxa"/>
            <w:vMerge w:val="continue"/>
            <w:tcBorders>
              <w:tl2br w:val="nil"/>
              <w:tr2bl w:val="nil"/>
            </w:tcBorders>
            <w:vAlign w:val="center"/>
          </w:tcPr>
          <w:p>
            <w:pPr>
              <w:pStyle w:val="116"/>
              <w:jc w:val="center"/>
              <w:rPr>
                <w:rFonts w:eastAsia="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 w:type="dxa"/>
            <w:vMerge w:val="restart"/>
            <w:tcBorders>
              <w:tl2br w:val="nil"/>
              <w:tr2bl w:val="nil"/>
            </w:tcBorders>
            <w:vAlign w:val="center"/>
          </w:tcPr>
          <w:p>
            <w:pPr>
              <w:pStyle w:val="116"/>
              <w:jc w:val="center"/>
              <w:rPr>
                <w:rFonts w:eastAsia="仿宋"/>
                <w:sz w:val="21"/>
                <w:szCs w:val="21"/>
              </w:rPr>
            </w:pPr>
            <w:r>
              <w:rPr>
                <w:rFonts w:eastAsia="仿宋"/>
                <w:sz w:val="21"/>
                <w:szCs w:val="21"/>
              </w:rPr>
              <w:t>环境应急资源</w:t>
            </w:r>
          </w:p>
        </w:tc>
        <w:tc>
          <w:tcPr>
            <w:tcW w:w="5383" w:type="dxa"/>
            <w:tcBorders>
              <w:tl2br w:val="nil"/>
              <w:tr2bl w:val="nil"/>
            </w:tcBorders>
            <w:vAlign w:val="center"/>
          </w:tcPr>
          <w:p>
            <w:pPr>
              <w:pStyle w:val="116"/>
              <w:rPr>
                <w:rFonts w:eastAsia="仿宋"/>
                <w:sz w:val="21"/>
                <w:szCs w:val="21"/>
              </w:rPr>
            </w:pPr>
            <w:r>
              <w:rPr>
                <w:rFonts w:eastAsia="仿宋"/>
                <w:sz w:val="21"/>
                <w:szCs w:val="21"/>
              </w:rPr>
              <w:t>是否配备必要的应急物资和应急装备（包括应急监测）</w:t>
            </w:r>
          </w:p>
        </w:tc>
        <w:tc>
          <w:tcPr>
            <w:tcW w:w="4108" w:type="dxa"/>
            <w:vMerge w:val="restart"/>
            <w:tcBorders>
              <w:tl2br w:val="nil"/>
              <w:tr2bl w:val="nil"/>
            </w:tcBorders>
            <w:vAlign w:val="center"/>
          </w:tcPr>
          <w:p>
            <w:pPr>
              <w:pStyle w:val="116"/>
              <w:rPr>
                <w:rFonts w:eastAsia="仿宋"/>
                <w:sz w:val="21"/>
                <w:szCs w:val="21"/>
              </w:rPr>
            </w:pPr>
            <w:r>
              <w:rPr>
                <w:rFonts w:eastAsia="仿宋"/>
                <w:sz w:val="21"/>
                <w:szCs w:val="21"/>
              </w:rPr>
              <w:t>配备了必要的应急物资和装备，应急监测依托</w:t>
            </w:r>
            <w:r>
              <w:rPr>
                <w:rFonts w:hint="eastAsia" w:eastAsia="仿宋"/>
                <w:sz w:val="21"/>
                <w:szCs w:val="21"/>
                <w:lang w:val="en-US" w:eastAsia="zh-CN"/>
              </w:rPr>
              <w:t>礼泉县</w:t>
            </w:r>
            <w:r>
              <w:rPr>
                <w:rFonts w:eastAsia="仿宋"/>
                <w:sz w:val="21"/>
                <w:szCs w:val="21"/>
              </w:rPr>
              <w:t>环境监测站；目前还没有与其他组织和单位签订应急协议或互救协议。</w:t>
            </w:r>
          </w:p>
        </w:tc>
        <w:tc>
          <w:tcPr>
            <w:tcW w:w="2556" w:type="dxa"/>
            <w:vMerge w:val="restart"/>
            <w:tcBorders>
              <w:tl2br w:val="nil"/>
              <w:tr2bl w:val="nil"/>
            </w:tcBorders>
            <w:vAlign w:val="center"/>
          </w:tcPr>
          <w:p>
            <w:pPr>
              <w:pStyle w:val="116"/>
              <w:rPr>
                <w:rFonts w:eastAsia="仿宋"/>
                <w:sz w:val="21"/>
                <w:szCs w:val="21"/>
              </w:rPr>
            </w:pPr>
            <w:r>
              <w:rPr>
                <w:rFonts w:eastAsia="仿宋"/>
                <w:sz w:val="21"/>
                <w:szCs w:val="21"/>
              </w:rPr>
              <w:t>调查应急资源情况，补充应急资源；与其他单位互救。</w:t>
            </w:r>
          </w:p>
        </w:tc>
        <w:tc>
          <w:tcPr>
            <w:tcW w:w="1166" w:type="dxa"/>
            <w:vMerge w:val="restart"/>
            <w:tcBorders>
              <w:tl2br w:val="nil"/>
              <w:tr2bl w:val="nil"/>
            </w:tcBorders>
            <w:vAlign w:val="center"/>
          </w:tcPr>
          <w:p>
            <w:pPr>
              <w:pStyle w:val="116"/>
              <w:jc w:val="center"/>
              <w:rPr>
                <w:rFonts w:eastAsia="仿宋"/>
                <w:sz w:val="21"/>
                <w:szCs w:val="21"/>
              </w:rPr>
            </w:pPr>
            <w:r>
              <w:rPr>
                <w:rFonts w:eastAsia="仿宋"/>
                <w:sz w:val="21"/>
                <w:szCs w:val="21"/>
              </w:rPr>
              <w:t>长期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 w:type="dxa"/>
            <w:vMerge w:val="continue"/>
            <w:tcBorders>
              <w:tl2br w:val="nil"/>
              <w:tr2bl w:val="nil"/>
            </w:tcBorders>
          </w:tcPr>
          <w:p>
            <w:pPr>
              <w:pStyle w:val="116"/>
              <w:rPr>
                <w:rFonts w:eastAsia="仿宋"/>
                <w:sz w:val="21"/>
                <w:szCs w:val="21"/>
              </w:rPr>
            </w:pPr>
          </w:p>
        </w:tc>
        <w:tc>
          <w:tcPr>
            <w:tcW w:w="5383" w:type="dxa"/>
            <w:tcBorders>
              <w:tl2br w:val="nil"/>
              <w:tr2bl w:val="nil"/>
            </w:tcBorders>
            <w:vAlign w:val="center"/>
          </w:tcPr>
          <w:p>
            <w:pPr>
              <w:pStyle w:val="116"/>
              <w:rPr>
                <w:rFonts w:eastAsia="仿宋"/>
                <w:sz w:val="21"/>
                <w:szCs w:val="21"/>
              </w:rPr>
            </w:pPr>
            <w:r>
              <w:rPr>
                <w:rFonts w:eastAsia="仿宋"/>
                <w:sz w:val="21"/>
                <w:szCs w:val="21"/>
              </w:rPr>
              <w:t>是否已设置专职或兼职人员组成的应急救援队伍</w:t>
            </w:r>
          </w:p>
        </w:tc>
        <w:tc>
          <w:tcPr>
            <w:tcW w:w="4108" w:type="dxa"/>
            <w:vMerge w:val="continue"/>
            <w:tcBorders>
              <w:tl2br w:val="nil"/>
              <w:tr2bl w:val="nil"/>
            </w:tcBorders>
            <w:vAlign w:val="center"/>
          </w:tcPr>
          <w:p>
            <w:pPr>
              <w:pStyle w:val="116"/>
              <w:rPr>
                <w:rFonts w:eastAsia="仿宋"/>
                <w:sz w:val="21"/>
                <w:szCs w:val="21"/>
              </w:rPr>
            </w:pPr>
          </w:p>
        </w:tc>
        <w:tc>
          <w:tcPr>
            <w:tcW w:w="2556" w:type="dxa"/>
            <w:vMerge w:val="continue"/>
            <w:tcBorders>
              <w:tl2br w:val="nil"/>
              <w:tr2bl w:val="nil"/>
            </w:tcBorders>
            <w:vAlign w:val="center"/>
          </w:tcPr>
          <w:p>
            <w:pPr>
              <w:pStyle w:val="116"/>
              <w:rPr>
                <w:rFonts w:eastAsia="仿宋"/>
                <w:sz w:val="21"/>
                <w:szCs w:val="21"/>
              </w:rPr>
            </w:pPr>
          </w:p>
        </w:tc>
        <w:tc>
          <w:tcPr>
            <w:tcW w:w="1166" w:type="dxa"/>
            <w:vMerge w:val="continue"/>
            <w:tcBorders>
              <w:tl2br w:val="nil"/>
              <w:tr2bl w:val="nil"/>
            </w:tcBorders>
          </w:tcPr>
          <w:p>
            <w:pPr>
              <w:pStyle w:val="116"/>
              <w:rPr>
                <w:rFonts w:eastAsia="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 w:type="dxa"/>
            <w:vMerge w:val="continue"/>
            <w:tcBorders>
              <w:tl2br w:val="nil"/>
              <w:tr2bl w:val="nil"/>
            </w:tcBorders>
          </w:tcPr>
          <w:p>
            <w:pPr>
              <w:pStyle w:val="116"/>
              <w:rPr>
                <w:rFonts w:eastAsia="仿宋"/>
                <w:sz w:val="21"/>
                <w:szCs w:val="21"/>
              </w:rPr>
            </w:pPr>
          </w:p>
        </w:tc>
        <w:tc>
          <w:tcPr>
            <w:tcW w:w="5383" w:type="dxa"/>
            <w:tcBorders>
              <w:tl2br w:val="nil"/>
              <w:tr2bl w:val="nil"/>
            </w:tcBorders>
            <w:vAlign w:val="center"/>
          </w:tcPr>
          <w:p>
            <w:pPr>
              <w:pStyle w:val="116"/>
              <w:rPr>
                <w:rFonts w:eastAsia="仿宋"/>
                <w:sz w:val="21"/>
                <w:szCs w:val="21"/>
              </w:rPr>
            </w:pPr>
            <w:r>
              <w:rPr>
                <w:rFonts w:eastAsia="仿宋"/>
                <w:sz w:val="21"/>
                <w:szCs w:val="21"/>
              </w:rPr>
              <w:t>是否与其他组织或单位签订应急救援协议或互救协议</w:t>
            </w:r>
          </w:p>
        </w:tc>
        <w:tc>
          <w:tcPr>
            <w:tcW w:w="4108" w:type="dxa"/>
            <w:vMerge w:val="continue"/>
            <w:tcBorders>
              <w:tl2br w:val="nil"/>
              <w:tr2bl w:val="nil"/>
            </w:tcBorders>
            <w:vAlign w:val="center"/>
          </w:tcPr>
          <w:p>
            <w:pPr>
              <w:pStyle w:val="116"/>
              <w:rPr>
                <w:rFonts w:eastAsia="仿宋"/>
                <w:sz w:val="21"/>
                <w:szCs w:val="21"/>
              </w:rPr>
            </w:pPr>
          </w:p>
        </w:tc>
        <w:tc>
          <w:tcPr>
            <w:tcW w:w="2556" w:type="dxa"/>
            <w:vMerge w:val="continue"/>
            <w:tcBorders>
              <w:tl2br w:val="nil"/>
              <w:tr2bl w:val="nil"/>
            </w:tcBorders>
            <w:vAlign w:val="center"/>
          </w:tcPr>
          <w:p>
            <w:pPr>
              <w:pStyle w:val="116"/>
              <w:rPr>
                <w:rFonts w:eastAsia="仿宋"/>
                <w:sz w:val="21"/>
                <w:szCs w:val="21"/>
              </w:rPr>
            </w:pPr>
          </w:p>
        </w:tc>
        <w:tc>
          <w:tcPr>
            <w:tcW w:w="1166" w:type="dxa"/>
            <w:vMerge w:val="continue"/>
            <w:tcBorders>
              <w:tl2br w:val="nil"/>
              <w:tr2bl w:val="nil"/>
            </w:tcBorders>
          </w:tcPr>
          <w:p>
            <w:pPr>
              <w:pStyle w:val="116"/>
              <w:rPr>
                <w:rFonts w:eastAsia="仿宋"/>
                <w:sz w:val="21"/>
                <w:szCs w:val="21"/>
              </w:rPr>
            </w:pPr>
          </w:p>
        </w:tc>
      </w:tr>
    </w:tbl>
    <w:p>
      <w:pPr>
        <w:widowControl/>
        <w:ind w:firstLine="0" w:firstLineChars="0"/>
        <w:rPr>
          <w:rFonts w:eastAsia="仿宋"/>
        </w:rPr>
      </w:pPr>
    </w:p>
    <w:p>
      <w:pPr>
        <w:ind w:firstLine="0" w:firstLineChars="0"/>
        <w:rPr>
          <w:rFonts w:eastAsia="仿宋"/>
        </w:rPr>
        <w:sectPr>
          <w:pgSz w:w="16838" w:h="11906" w:orient="landscape"/>
          <w:pgMar w:top="1797" w:right="1440" w:bottom="1797" w:left="1440" w:header="851" w:footer="992" w:gutter="0"/>
          <w:cols w:space="720" w:num="1"/>
          <w:docGrid w:linePitch="312" w:charSpace="0"/>
        </w:sectPr>
      </w:pPr>
    </w:p>
    <w:p>
      <w:pPr>
        <w:pStyle w:val="5"/>
        <w:jc w:val="center"/>
      </w:pPr>
      <w:bookmarkStart w:id="50" w:name="_Toc15118"/>
      <w:bookmarkStart w:id="51" w:name="_Toc549"/>
      <w:r>
        <w:t>6完善环境风险防控和应急措施的实施计划</w:t>
      </w:r>
      <w:bookmarkEnd w:id="50"/>
      <w:bookmarkEnd w:id="51"/>
    </w:p>
    <w:p>
      <w:pPr>
        <w:rPr>
          <w:rFonts w:eastAsia="仿宋"/>
        </w:rPr>
      </w:pPr>
      <w:r>
        <w:rPr>
          <w:rFonts w:eastAsia="仿宋"/>
        </w:rPr>
        <w:t>根据5.4中对企业现有环境风险防控与应急措施的完备性、可靠性和有效性的分析，我们找出了其中的差距和</w:t>
      </w:r>
    </w:p>
    <w:p>
      <w:pPr>
        <w:ind w:firstLine="0" w:firstLineChars="0"/>
        <w:jc w:val="center"/>
        <w:rPr>
          <w:rFonts w:eastAsia="仿宋"/>
          <w:b/>
          <w:bCs/>
        </w:rPr>
      </w:pPr>
      <w:r>
        <w:rPr>
          <w:rFonts w:eastAsia="仿宋"/>
        </w:rPr>
        <w:t>问题，并提出了需要整改的项目内容以及完成整改的期限。针对需要整改的内容，逐项制定了完善环境风险防控和应急措施的实施计划，计划中明确了加强环境风险防控措施和应急管理的目标、责任人及完成时限，具体见表6.1-1：</w:t>
      </w:r>
      <w:r>
        <w:rPr>
          <w:rFonts w:eastAsia="仿宋"/>
          <w:b/>
          <w:bCs/>
        </w:rPr>
        <w:t>表6.1-1   环境风险防控和应急措施的实施计划</w:t>
      </w:r>
    </w:p>
    <w:tbl>
      <w:tblPr>
        <w:tblStyle w:val="88"/>
        <w:tblW w:w="1417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4267"/>
        <w:gridCol w:w="5055"/>
        <w:gridCol w:w="996"/>
        <w:gridCol w:w="23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6" w:type="dxa"/>
            <w:tcBorders>
              <w:tl2br w:val="nil"/>
              <w:tr2bl w:val="nil"/>
            </w:tcBorders>
            <w:vAlign w:val="center"/>
          </w:tcPr>
          <w:p>
            <w:pPr>
              <w:pStyle w:val="116"/>
              <w:spacing w:line="360" w:lineRule="auto"/>
              <w:jc w:val="center"/>
              <w:rPr>
                <w:rFonts w:eastAsia="仿宋"/>
                <w:b/>
                <w:bCs/>
                <w:sz w:val="21"/>
                <w:szCs w:val="21"/>
              </w:rPr>
            </w:pPr>
            <w:r>
              <w:rPr>
                <w:rFonts w:eastAsia="仿宋"/>
                <w:b/>
                <w:bCs/>
                <w:sz w:val="21"/>
                <w:szCs w:val="21"/>
              </w:rPr>
              <w:t>类别</w:t>
            </w:r>
          </w:p>
        </w:tc>
        <w:tc>
          <w:tcPr>
            <w:tcW w:w="4267" w:type="dxa"/>
            <w:tcBorders>
              <w:tl2br w:val="nil"/>
              <w:tr2bl w:val="nil"/>
            </w:tcBorders>
            <w:vAlign w:val="center"/>
          </w:tcPr>
          <w:p>
            <w:pPr>
              <w:pStyle w:val="116"/>
              <w:spacing w:line="360" w:lineRule="auto"/>
              <w:jc w:val="center"/>
              <w:rPr>
                <w:rFonts w:eastAsia="仿宋"/>
                <w:b/>
                <w:bCs/>
                <w:sz w:val="21"/>
                <w:szCs w:val="21"/>
              </w:rPr>
            </w:pPr>
            <w:r>
              <w:rPr>
                <w:rFonts w:eastAsia="仿宋"/>
                <w:b/>
                <w:bCs/>
                <w:sz w:val="21"/>
                <w:szCs w:val="21"/>
              </w:rPr>
              <w:t>需要整改的项目</w:t>
            </w:r>
          </w:p>
        </w:tc>
        <w:tc>
          <w:tcPr>
            <w:tcW w:w="5055" w:type="dxa"/>
            <w:tcBorders>
              <w:tl2br w:val="nil"/>
              <w:tr2bl w:val="nil"/>
            </w:tcBorders>
            <w:vAlign w:val="center"/>
          </w:tcPr>
          <w:p>
            <w:pPr>
              <w:pStyle w:val="116"/>
              <w:spacing w:line="360" w:lineRule="auto"/>
              <w:jc w:val="center"/>
              <w:rPr>
                <w:rFonts w:eastAsia="仿宋"/>
                <w:b/>
                <w:bCs/>
                <w:sz w:val="21"/>
                <w:szCs w:val="21"/>
              </w:rPr>
            </w:pPr>
            <w:r>
              <w:rPr>
                <w:rFonts w:eastAsia="仿宋"/>
                <w:b/>
                <w:bCs/>
                <w:sz w:val="21"/>
                <w:szCs w:val="21"/>
              </w:rPr>
              <w:t>整改实施计划</w:t>
            </w:r>
          </w:p>
        </w:tc>
        <w:tc>
          <w:tcPr>
            <w:tcW w:w="996" w:type="dxa"/>
            <w:tcBorders>
              <w:tl2br w:val="nil"/>
              <w:tr2bl w:val="nil"/>
            </w:tcBorders>
            <w:vAlign w:val="center"/>
          </w:tcPr>
          <w:p>
            <w:pPr>
              <w:pStyle w:val="116"/>
              <w:spacing w:line="360" w:lineRule="auto"/>
              <w:jc w:val="center"/>
              <w:rPr>
                <w:rFonts w:eastAsia="仿宋"/>
                <w:b/>
                <w:bCs/>
                <w:sz w:val="21"/>
                <w:szCs w:val="21"/>
              </w:rPr>
            </w:pPr>
            <w:r>
              <w:rPr>
                <w:rFonts w:eastAsia="仿宋"/>
                <w:b/>
                <w:bCs/>
                <w:sz w:val="21"/>
                <w:szCs w:val="21"/>
              </w:rPr>
              <w:t>责任人</w:t>
            </w:r>
          </w:p>
        </w:tc>
        <w:tc>
          <w:tcPr>
            <w:tcW w:w="2330" w:type="dxa"/>
            <w:tcBorders>
              <w:tl2br w:val="nil"/>
              <w:tr2bl w:val="nil"/>
            </w:tcBorders>
            <w:vAlign w:val="center"/>
          </w:tcPr>
          <w:p>
            <w:pPr>
              <w:pStyle w:val="116"/>
              <w:spacing w:line="360" w:lineRule="auto"/>
              <w:jc w:val="center"/>
              <w:rPr>
                <w:rFonts w:eastAsia="仿宋"/>
                <w:b/>
                <w:bCs/>
                <w:sz w:val="21"/>
                <w:szCs w:val="21"/>
              </w:rPr>
            </w:pPr>
            <w:r>
              <w:rPr>
                <w:rFonts w:eastAsia="仿宋"/>
                <w:b/>
                <w:bCs/>
                <w:sz w:val="21"/>
                <w:szCs w:val="21"/>
              </w:rPr>
              <w:t>完成整改期限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6" w:type="dxa"/>
            <w:tcBorders>
              <w:tl2br w:val="nil"/>
              <w:tr2bl w:val="nil"/>
            </w:tcBorders>
            <w:vAlign w:val="center"/>
          </w:tcPr>
          <w:p>
            <w:pPr>
              <w:pStyle w:val="116"/>
              <w:spacing w:line="360" w:lineRule="auto"/>
              <w:jc w:val="center"/>
              <w:rPr>
                <w:rFonts w:eastAsia="仿宋"/>
                <w:sz w:val="21"/>
                <w:szCs w:val="21"/>
              </w:rPr>
            </w:pPr>
            <w:r>
              <w:rPr>
                <w:rFonts w:eastAsia="仿宋"/>
                <w:sz w:val="21"/>
                <w:szCs w:val="21"/>
              </w:rPr>
              <w:t>环境风险管理制度</w:t>
            </w:r>
          </w:p>
        </w:tc>
        <w:tc>
          <w:tcPr>
            <w:tcW w:w="4267" w:type="dxa"/>
            <w:tcBorders>
              <w:tl2br w:val="nil"/>
              <w:tr2bl w:val="nil"/>
            </w:tcBorders>
            <w:vAlign w:val="center"/>
          </w:tcPr>
          <w:p>
            <w:pPr>
              <w:pStyle w:val="116"/>
              <w:spacing w:line="360" w:lineRule="auto"/>
              <w:rPr>
                <w:rFonts w:eastAsia="仿宋"/>
                <w:sz w:val="21"/>
                <w:szCs w:val="21"/>
              </w:rPr>
            </w:pPr>
            <w:r>
              <w:rPr>
                <w:rFonts w:eastAsia="仿宋"/>
                <w:sz w:val="21"/>
                <w:szCs w:val="21"/>
              </w:rPr>
              <w:t>对照环评逐项落实制度；制定职工环境风险和应急管理培训计划并实施；编制《突发环境事件应急预案》并备案，预案中建立信息报告制度。</w:t>
            </w:r>
          </w:p>
        </w:tc>
        <w:tc>
          <w:tcPr>
            <w:tcW w:w="5055" w:type="dxa"/>
            <w:tcBorders>
              <w:tl2br w:val="nil"/>
              <w:tr2bl w:val="nil"/>
            </w:tcBorders>
            <w:vAlign w:val="center"/>
          </w:tcPr>
          <w:p>
            <w:pPr>
              <w:pStyle w:val="116"/>
              <w:spacing w:line="360" w:lineRule="auto"/>
              <w:rPr>
                <w:rFonts w:eastAsia="仿宋"/>
                <w:sz w:val="21"/>
                <w:szCs w:val="21"/>
              </w:rPr>
            </w:pPr>
            <w:r>
              <w:rPr>
                <w:rFonts w:eastAsia="仿宋"/>
                <w:sz w:val="21"/>
                <w:szCs w:val="21"/>
              </w:rPr>
              <w:t>根据环评对涉及的各类污染物进行规范管理，并制定相应的管理制度。</w:t>
            </w:r>
          </w:p>
          <w:p>
            <w:pPr>
              <w:pStyle w:val="116"/>
              <w:spacing w:line="360" w:lineRule="auto"/>
              <w:rPr>
                <w:rFonts w:eastAsia="仿宋"/>
                <w:sz w:val="21"/>
                <w:szCs w:val="21"/>
              </w:rPr>
            </w:pPr>
            <w:r>
              <w:rPr>
                <w:rFonts w:eastAsia="仿宋"/>
                <w:sz w:val="21"/>
                <w:szCs w:val="21"/>
              </w:rPr>
              <w:t>月底前完成应急预案备案</w:t>
            </w:r>
          </w:p>
        </w:tc>
        <w:tc>
          <w:tcPr>
            <w:tcW w:w="996" w:type="dxa"/>
            <w:tcBorders>
              <w:tl2br w:val="nil"/>
              <w:tr2bl w:val="nil"/>
            </w:tcBorders>
            <w:vAlign w:val="center"/>
          </w:tcPr>
          <w:p>
            <w:pPr>
              <w:pStyle w:val="116"/>
              <w:spacing w:line="360" w:lineRule="auto"/>
              <w:jc w:val="center"/>
              <w:rPr>
                <w:rFonts w:hint="eastAsia" w:eastAsia="仿宋"/>
                <w:sz w:val="21"/>
                <w:szCs w:val="21"/>
                <w:lang w:eastAsia="zh-CN"/>
              </w:rPr>
            </w:pPr>
            <w:r>
              <w:rPr>
                <w:rFonts w:hint="eastAsia" w:eastAsia="仿宋"/>
                <w:sz w:val="21"/>
                <w:szCs w:val="21"/>
              </w:rPr>
              <w:t>刘</w:t>
            </w:r>
            <w:r>
              <w:rPr>
                <w:rFonts w:hint="eastAsia" w:eastAsia="仿宋"/>
                <w:sz w:val="21"/>
                <w:szCs w:val="21"/>
                <w:lang w:val="en-US" w:eastAsia="zh-CN"/>
              </w:rPr>
              <w:t>金子</w:t>
            </w:r>
          </w:p>
        </w:tc>
        <w:tc>
          <w:tcPr>
            <w:tcW w:w="2330" w:type="dxa"/>
            <w:tcBorders>
              <w:tl2br w:val="nil"/>
              <w:tr2bl w:val="nil"/>
            </w:tcBorders>
            <w:vAlign w:val="center"/>
          </w:tcPr>
          <w:p>
            <w:pPr>
              <w:pStyle w:val="116"/>
              <w:spacing w:line="360" w:lineRule="auto"/>
              <w:jc w:val="center"/>
              <w:rPr>
                <w:rFonts w:eastAsia="仿宋"/>
                <w:sz w:val="21"/>
                <w:szCs w:val="21"/>
              </w:rPr>
            </w:pPr>
            <w:r>
              <w:rPr>
                <w:rFonts w:eastAsia="仿宋"/>
                <w:sz w:val="21"/>
                <w:szCs w:val="21"/>
              </w:rPr>
              <w:t>短期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6" w:type="dxa"/>
            <w:tcBorders>
              <w:tl2br w:val="nil"/>
              <w:tr2bl w:val="nil"/>
            </w:tcBorders>
            <w:vAlign w:val="center"/>
          </w:tcPr>
          <w:p>
            <w:pPr>
              <w:pStyle w:val="116"/>
              <w:spacing w:line="360" w:lineRule="auto"/>
              <w:jc w:val="center"/>
              <w:rPr>
                <w:rFonts w:eastAsia="仿宋"/>
                <w:sz w:val="21"/>
                <w:szCs w:val="21"/>
              </w:rPr>
            </w:pPr>
            <w:r>
              <w:rPr>
                <w:rFonts w:eastAsia="仿宋"/>
                <w:sz w:val="21"/>
                <w:szCs w:val="21"/>
              </w:rPr>
              <w:t>环境风险防控与应急措施</w:t>
            </w:r>
          </w:p>
        </w:tc>
        <w:tc>
          <w:tcPr>
            <w:tcW w:w="4267" w:type="dxa"/>
            <w:tcBorders>
              <w:tl2br w:val="nil"/>
              <w:tr2bl w:val="nil"/>
            </w:tcBorders>
            <w:vAlign w:val="center"/>
          </w:tcPr>
          <w:p>
            <w:pPr>
              <w:pStyle w:val="116"/>
              <w:spacing w:line="360" w:lineRule="auto"/>
              <w:rPr>
                <w:rFonts w:eastAsia="仿宋"/>
                <w:sz w:val="21"/>
                <w:szCs w:val="21"/>
              </w:rPr>
            </w:pPr>
            <w:r>
              <w:rPr>
                <w:rFonts w:eastAsia="仿宋"/>
                <w:sz w:val="21"/>
                <w:szCs w:val="21"/>
              </w:rPr>
              <w:t>制定废水、废气排放口监视措施，并落实管理规定和岗位职责。</w:t>
            </w:r>
          </w:p>
          <w:p>
            <w:pPr>
              <w:pStyle w:val="116"/>
              <w:spacing w:line="360" w:lineRule="auto"/>
              <w:rPr>
                <w:rFonts w:eastAsia="仿宋"/>
                <w:sz w:val="21"/>
                <w:szCs w:val="21"/>
              </w:rPr>
            </w:pPr>
            <w:r>
              <w:rPr>
                <w:rFonts w:eastAsia="仿宋"/>
                <w:sz w:val="21"/>
                <w:szCs w:val="21"/>
              </w:rPr>
              <w:t>根据《突发环境事件应急预案》中相关内容对周边公众进行应急培训，演练事故情况下的紧急疏散。</w:t>
            </w:r>
          </w:p>
        </w:tc>
        <w:tc>
          <w:tcPr>
            <w:tcW w:w="5055" w:type="dxa"/>
            <w:tcBorders>
              <w:tl2br w:val="nil"/>
              <w:tr2bl w:val="nil"/>
            </w:tcBorders>
            <w:vAlign w:val="center"/>
          </w:tcPr>
          <w:p>
            <w:pPr>
              <w:pStyle w:val="116"/>
              <w:spacing w:line="360" w:lineRule="auto"/>
              <w:rPr>
                <w:rFonts w:eastAsia="仿宋"/>
                <w:sz w:val="21"/>
                <w:szCs w:val="21"/>
              </w:rPr>
            </w:pPr>
            <w:r>
              <w:rPr>
                <w:rFonts w:eastAsia="仿宋"/>
                <w:sz w:val="21"/>
                <w:szCs w:val="21"/>
              </w:rPr>
              <w:t>完善废气排放口监控措施，并制定明确的岗位职责，防止因管理方面的漏洞而导致厂区污染物对周边环境造成影响。</w:t>
            </w:r>
          </w:p>
          <w:p>
            <w:pPr>
              <w:pStyle w:val="116"/>
              <w:spacing w:line="360" w:lineRule="auto"/>
              <w:rPr>
                <w:rFonts w:eastAsia="仿宋"/>
                <w:sz w:val="21"/>
                <w:szCs w:val="21"/>
              </w:rPr>
            </w:pPr>
            <w:r>
              <w:rPr>
                <w:rFonts w:eastAsia="仿宋"/>
                <w:sz w:val="21"/>
                <w:szCs w:val="21"/>
              </w:rPr>
              <w:t>尽快协调有关部分组织应急演练。</w:t>
            </w:r>
          </w:p>
        </w:tc>
        <w:tc>
          <w:tcPr>
            <w:tcW w:w="996" w:type="dxa"/>
            <w:tcBorders>
              <w:tl2br w:val="nil"/>
              <w:tr2bl w:val="nil"/>
            </w:tcBorders>
            <w:vAlign w:val="center"/>
          </w:tcPr>
          <w:p>
            <w:pPr>
              <w:pStyle w:val="116"/>
              <w:spacing w:line="360" w:lineRule="auto"/>
              <w:jc w:val="center"/>
              <w:rPr>
                <w:rFonts w:eastAsia="仿宋"/>
                <w:sz w:val="21"/>
                <w:szCs w:val="21"/>
              </w:rPr>
            </w:pPr>
            <w:r>
              <w:rPr>
                <w:rFonts w:hint="eastAsia" w:eastAsia="仿宋"/>
                <w:sz w:val="21"/>
                <w:szCs w:val="21"/>
              </w:rPr>
              <w:t>刘</w:t>
            </w:r>
            <w:r>
              <w:rPr>
                <w:rFonts w:hint="eastAsia" w:eastAsia="仿宋"/>
                <w:sz w:val="21"/>
                <w:szCs w:val="21"/>
                <w:lang w:val="en-US" w:eastAsia="zh-CN"/>
              </w:rPr>
              <w:t>金子</w:t>
            </w:r>
          </w:p>
        </w:tc>
        <w:tc>
          <w:tcPr>
            <w:tcW w:w="2330" w:type="dxa"/>
            <w:tcBorders>
              <w:tl2br w:val="nil"/>
              <w:tr2bl w:val="nil"/>
            </w:tcBorders>
            <w:vAlign w:val="center"/>
          </w:tcPr>
          <w:p>
            <w:pPr>
              <w:pStyle w:val="116"/>
              <w:spacing w:line="360" w:lineRule="auto"/>
              <w:jc w:val="center"/>
              <w:rPr>
                <w:rFonts w:eastAsia="仿宋"/>
                <w:sz w:val="21"/>
                <w:szCs w:val="21"/>
              </w:rPr>
            </w:pPr>
            <w:r>
              <w:rPr>
                <w:rFonts w:eastAsia="仿宋"/>
                <w:sz w:val="21"/>
                <w:szCs w:val="21"/>
              </w:rPr>
              <w:t>短期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6" w:type="dxa"/>
            <w:tcBorders>
              <w:tl2br w:val="nil"/>
              <w:tr2bl w:val="nil"/>
            </w:tcBorders>
            <w:vAlign w:val="center"/>
          </w:tcPr>
          <w:p>
            <w:pPr>
              <w:pStyle w:val="116"/>
              <w:spacing w:line="360" w:lineRule="auto"/>
              <w:jc w:val="center"/>
              <w:rPr>
                <w:rFonts w:eastAsia="仿宋"/>
                <w:sz w:val="21"/>
                <w:szCs w:val="21"/>
              </w:rPr>
            </w:pPr>
            <w:r>
              <w:rPr>
                <w:rFonts w:eastAsia="仿宋"/>
                <w:sz w:val="21"/>
                <w:szCs w:val="21"/>
              </w:rPr>
              <w:t>环境应急资源</w:t>
            </w:r>
          </w:p>
        </w:tc>
        <w:tc>
          <w:tcPr>
            <w:tcW w:w="4267" w:type="dxa"/>
            <w:tcBorders>
              <w:tl2br w:val="nil"/>
              <w:tr2bl w:val="nil"/>
            </w:tcBorders>
            <w:vAlign w:val="center"/>
          </w:tcPr>
          <w:p>
            <w:pPr>
              <w:pStyle w:val="116"/>
              <w:spacing w:line="360" w:lineRule="auto"/>
              <w:rPr>
                <w:rFonts w:eastAsia="仿宋"/>
                <w:sz w:val="21"/>
                <w:szCs w:val="21"/>
              </w:rPr>
            </w:pPr>
            <w:r>
              <w:rPr>
                <w:rFonts w:eastAsia="仿宋"/>
                <w:sz w:val="21"/>
                <w:szCs w:val="21"/>
              </w:rPr>
              <w:t>调查应急资源情况，补充应急资源；与其他单位互救。</w:t>
            </w:r>
          </w:p>
        </w:tc>
        <w:tc>
          <w:tcPr>
            <w:tcW w:w="5055" w:type="dxa"/>
            <w:tcBorders>
              <w:tl2br w:val="nil"/>
              <w:tr2bl w:val="nil"/>
            </w:tcBorders>
            <w:vAlign w:val="center"/>
          </w:tcPr>
          <w:p>
            <w:pPr>
              <w:pStyle w:val="116"/>
              <w:spacing w:line="360" w:lineRule="auto"/>
              <w:rPr>
                <w:rFonts w:eastAsia="仿宋"/>
                <w:sz w:val="21"/>
                <w:szCs w:val="21"/>
              </w:rPr>
            </w:pPr>
            <w:r>
              <w:rPr>
                <w:rFonts w:eastAsia="仿宋"/>
                <w:bCs/>
                <w:sz w:val="21"/>
                <w:szCs w:val="21"/>
              </w:rPr>
              <w:t>增加必要装备和设施，保证应急救援器材能够满足应急事故处理所需。</w:t>
            </w:r>
            <w:r>
              <w:rPr>
                <w:rFonts w:eastAsia="仿宋"/>
                <w:sz w:val="21"/>
                <w:szCs w:val="21"/>
              </w:rPr>
              <w:t>与相邻的公司签订应急互救协议（包括应急物资、应急装备和救援队伍等情况）</w:t>
            </w:r>
          </w:p>
        </w:tc>
        <w:tc>
          <w:tcPr>
            <w:tcW w:w="996" w:type="dxa"/>
            <w:tcBorders>
              <w:tl2br w:val="nil"/>
              <w:tr2bl w:val="nil"/>
            </w:tcBorders>
            <w:vAlign w:val="center"/>
          </w:tcPr>
          <w:p>
            <w:pPr>
              <w:pStyle w:val="116"/>
              <w:spacing w:line="360" w:lineRule="auto"/>
              <w:jc w:val="center"/>
              <w:rPr>
                <w:rFonts w:eastAsia="仿宋"/>
                <w:sz w:val="21"/>
                <w:szCs w:val="21"/>
              </w:rPr>
            </w:pPr>
            <w:r>
              <w:rPr>
                <w:rFonts w:hint="eastAsia" w:eastAsia="仿宋"/>
                <w:sz w:val="21"/>
                <w:szCs w:val="21"/>
              </w:rPr>
              <w:t>刘</w:t>
            </w:r>
            <w:r>
              <w:rPr>
                <w:rFonts w:hint="eastAsia" w:eastAsia="仿宋"/>
                <w:sz w:val="21"/>
                <w:szCs w:val="21"/>
                <w:lang w:val="en-US" w:eastAsia="zh-CN"/>
              </w:rPr>
              <w:t>金子</w:t>
            </w:r>
          </w:p>
        </w:tc>
        <w:tc>
          <w:tcPr>
            <w:tcW w:w="2330" w:type="dxa"/>
            <w:tcBorders>
              <w:tl2br w:val="nil"/>
              <w:tr2bl w:val="nil"/>
            </w:tcBorders>
            <w:vAlign w:val="center"/>
          </w:tcPr>
          <w:p>
            <w:pPr>
              <w:pStyle w:val="116"/>
              <w:spacing w:line="360" w:lineRule="auto"/>
              <w:jc w:val="center"/>
              <w:rPr>
                <w:rFonts w:eastAsia="仿宋"/>
                <w:sz w:val="21"/>
                <w:szCs w:val="21"/>
              </w:rPr>
            </w:pPr>
            <w:r>
              <w:rPr>
                <w:rFonts w:eastAsia="仿宋"/>
                <w:sz w:val="21"/>
                <w:szCs w:val="21"/>
              </w:rPr>
              <w:t>长期</w:t>
            </w:r>
          </w:p>
        </w:tc>
      </w:tr>
    </w:tbl>
    <w:p>
      <w:pPr>
        <w:ind w:firstLine="0" w:firstLineChars="0"/>
        <w:rPr>
          <w:rFonts w:eastAsia="仿宋"/>
          <w:color w:val="FF0000"/>
        </w:rPr>
        <w:sectPr>
          <w:pgSz w:w="16838" w:h="11906" w:orient="landscape"/>
          <w:pgMar w:top="1800" w:right="1440" w:bottom="1800" w:left="1440" w:header="851" w:footer="992" w:gutter="0"/>
          <w:cols w:space="720" w:num="1"/>
          <w:docGrid w:type="lines" w:linePitch="326" w:charSpace="0"/>
        </w:sectPr>
      </w:pPr>
    </w:p>
    <w:p>
      <w:pPr>
        <w:pStyle w:val="5"/>
        <w:jc w:val="center"/>
      </w:pPr>
      <w:bookmarkStart w:id="52" w:name="_Toc8861"/>
      <w:bookmarkStart w:id="53" w:name="_Toc17567"/>
      <w:r>
        <w:t>7企业重大风险源判定及突发环境事件风险等级</w:t>
      </w:r>
      <w:bookmarkEnd w:id="52"/>
      <w:bookmarkEnd w:id="53"/>
    </w:p>
    <w:p>
      <w:pPr>
        <w:pStyle w:val="6"/>
      </w:pPr>
      <w:bookmarkStart w:id="54" w:name="_Toc24876"/>
      <w:bookmarkStart w:id="55" w:name="_Toc16043"/>
      <w:r>
        <w:t>7.1企业重大风险源判定</w:t>
      </w:r>
      <w:bookmarkEnd w:id="54"/>
      <w:bookmarkEnd w:id="55"/>
    </w:p>
    <w:p>
      <w:pPr>
        <w:pStyle w:val="7"/>
        <w:shd w:val="clear"/>
        <w:rPr>
          <w:rFonts w:hint="eastAsia"/>
          <w:color w:val="auto"/>
        </w:rPr>
      </w:pPr>
      <w:bookmarkStart w:id="56" w:name="_Toc7645"/>
      <w:bookmarkStart w:id="57" w:name="_Toc23826"/>
      <w:r>
        <w:rPr>
          <w:rFonts w:hint="eastAsia"/>
          <w:color w:val="auto"/>
          <w:lang w:val="en-US" w:eastAsia="zh-CN"/>
        </w:rPr>
        <w:t>7.1.1</w:t>
      </w:r>
      <w:r>
        <w:rPr>
          <w:rFonts w:hint="eastAsia"/>
          <w:color w:val="auto"/>
        </w:rPr>
        <w:t>企业突发大气环境事件风险等级</w:t>
      </w:r>
      <w:bookmarkEnd w:id="56"/>
      <w:bookmarkEnd w:id="57"/>
    </w:p>
    <w:p>
      <w:pPr>
        <w:ind w:firstLine="560"/>
        <w:rPr>
          <w:rFonts w:hint="default" w:eastAsia="宋体" w:cs="Times New Roman"/>
          <w:b/>
          <w:bCs/>
          <w:color w:val="auto"/>
          <w:szCs w:val="28"/>
          <w:lang w:val="en-US" w:eastAsia="zh-CN"/>
        </w:rPr>
      </w:pPr>
      <w:r>
        <w:rPr>
          <w:rFonts w:hint="eastAsia" w:eastAsia="宋体"/>
          <w:b/>
          <w:bCs/>
          <w:color w:val="auto"/>
          <w:lang w:val="en-US" w:eastAsia="zh-CN"/>
        </w:rPr>
        <w:t>①</w:t>
      </w:r>
      <w:r>
        <w:rPr>
          <w:rFonts w:hint="eastAsia" w:hAnsi="仿宋" w:cs="Times New Roman"/>
          <w:b/>
          <w:bCs/>
          <w:color w:val="auto"/>
          <w:szCs w:val="28"/>
          <w:lang w:val="en-US" w:eastAsia="zh-CN"/>
        </w:rPr>
        <w:t>涉气风险物质数量与临界量比值</w:t>
      </w:r>
    </w:p>
    <w:p>
      <w:pPr>
        <w:ind w:firstLine="560"/>
        <w:rPr>
          <w:rFonts w:cs="Times New Roman"/>
          <w:color w:val="auto"/>
          <w:szCs w:val="28"/>
        </w:rPr>
      </w:pPr>
      <w:r>
        <w:rPr>
          <w:rFonts w:hAnsi="仿宋" w:cs="Times New Roman"/>
          <w:color w:val="auto"/>
          <w:szCs w:val="28"/>
        </w:rPr>
        <w:t>根据《企业突发环境事件风险分级方法》（</w:t>
      </w:r>
      <w:r>
        <w:rPr>
          <w:rFonts w:cs="Times New Roman"/>
          <w:color w:val="auto"/>
          <w:szCs w:val="28"/>
        </w:rPr>
        <w:t>HJ974-2018</w:t>
      </w:r>
      <w:r>
        <w:rPr>
          <w:rFonts w:hAnsi="仿宋" w:cs="Times New Roman"/>
          <w:color w:val="auto"/>
          <w:szCs w:val="28"/>
        </w:rPr>
        <w:t>）以及《危险化学品重大危险源辨识》（</w:t>
      </w:r>
      <w:r>
        <w:rPr>
          <w:rFonts w:cs="Times New Roman"/>
          <w:color w:val="auto"/>
          <w:szCs w:val="28"/>
        </w:rPr>
        <w:t>GB18218-2009</w:t>
      </w:r>
      <w:r>
        <w:rPr>
          <w:rFonts w:hAnsi="仿宋" w:cs="Times New Roman"/>
          <w:color w:val="auto"/>
          <w:szCs w:val="28"/>
        </w:rPr>
        <w:t>）中规定，判断企业生产原料、产品、中间产品、副产品、催化剂、辅助生产物料、燃料、</w:t>
      </w:r>
      <w:r>
        <w:rPr>
          <w:rFonts w:cs="Times New Roman"/>
          <w:color w:val="auto"/>
          <w:szCs w:val="28"/>
        </w:rPr>
        <w:t>“</w:t>
      </w:r>
      <w:r>
        <w:rPr>
          <w:rFonts w:hAnsi="仿宋" w:cs="Times New Roman"/>
          <w:color w:val="auto"/>
          <w:szCs w:val="28"/>
        </w:rPr>
        <w:t>三废</w:t>
      </w:r>
      <w:r>
        <w:rPr>
          <w:rFonts w:cs="Times New Roman"/>
          <w:color w:val="auto"/>
          <w:szCs w:val="28"/>
        </w:rPr>
        <w:t>”</w:t>
      </w:r>
      <w:r>
        <w:rPr>
          <w:rFonts w:hAnsi="仿宋" w:cs="Times New Roman"/>
          <w:color w:val="auto"/>
          <w:szCs w:val="28"/>
        </w:rPr>
        <w:t>污染物等是否涉及大气环境风险物质（混合或稀释的风险物质按其组分比例折算成纯物质），计算涉气风险物质在厂界内的存在量（如存在量呈动态变化，则按年度内最大存在量计算）与其在附录</w:t>
      </w:r>
      <w:r>
        <w:rPr>
          <w:rFonts w:cs="Times New Roman"/>
          <w:color w:val="auto"/>
          <w:szCs w:val="28"/>
        </w:rPr>
        <w:t xml:space="preserve"> A </w:t>
      </w:r>
      <w:r>
        <w:rPr>
          <w:rFonts w:hAnsi="仿宋" w:cs="Times New Roman"/>
          <w:color w:val="auto"/>
          <w:szCs w:val="28"/>
        </w:rPr>
        <w:t>中临界量的比值</w:t>
      </w:r>
      <w:r>
        <w:rPr>
          <w:rFonts w:cs="Times New Roman"/>
          <w:color w:val="auto"/>
          <w:szCs w:val="28"/>
        </w:rPr>
        <w:t>Q</w:t>
      </w:r>
      <w:r>
        <w:rPr>
          <w:rFonts w:hAnsi="仿宋" w:cs="Times New Roman"/>
          <w:color w:val="auto"/>
          <w:szCs w:val="28"/>
        </w:rPr>
        <w:t>：</w:t>
      </w:r>
    </w:p>
    <w:p>
      <w:pPr>
        <w:ind w:firstLine="560"/>
        <w:rPr>
          <w:rFonts w:cs="Times New Roman"/>
          <w:color w:val="auto"/>
          <w:szCs w:val="28"/>
        </w:rPr>
      </w:pPr>
      <w:r>
        <w:rPr>
          <w:rFonts w:hAnsi="仿宋" w:cs="Times New Roman"/>
          <w:color w:val="auto"/>
          <w:szCs w:val="28"/>
        </w:rPr>
        <w:t>（</w:t>
      </w:r>
      <w:r>
        <w:rPr>
          <w:rFonts w:cs="Times New Roman"/>
          <w:color w:val="auto"/>
          <w:szCs w:val="28"/>
        </w:rPr>
        <w:t>1</w:t>
      </w:r>
      <w:r>
        <w:rPr>
          <w:rFonts w:hAnsi="仿宋" w:cs="Times New Roman"/>
          <w:color w:val="auto"/>
          <w:szCs w:val="28"/>
        </w:rPr>
        <w:t>）当企业只涉及一种风险物质时，该物质的数量与其临界量比值，即为</w:t>
      </w:r>
      <w:r>
        <w:rPr>
          <w:rFonts w:cs="Times New Roman"/>
          <w:color w:val="auto"/>
          <w:szCs w:val="28"/>
        </w:rPr>
        <w:t>Q</w:t>
      </w:r>
      <w:r>
        <w:rPr>
          <w:rFonts w:hAnsi="仿宋" w:cs="Times New Roman"/>
          <w:color w:val="auto"/>
          <w:szCs w:val="28"/>
        </w:rPr>
        <w:t>。</w:t>
      </w:r>
    </w:p>
    <w:p>
      <w:pPr>
        <w:ind w:firstLine="560"/>
        <w:rPr>
          <w:rFonts w:cs="Times New Roman"/>
          <w:color w:val="auto"/>
          <w:szCs w:val="28"/>
        </w:rPr>
      </w:pPr>
      <w:r>
        <w:rPr>
          <w:rFonts w:hAnsi="仿宋" w:cs="Times New Roman"/>
          <w:color w:val="auto"/>
          <w:szCs w:val="28"/>
        </w:rPr>
        <w:t>（</w:t>
      </w:r>
      <w:r>
        <w:rPr>
          <w:rFonts w:cs="Times New Roman"/>
          <w:color w:val="auto"/>
          <w:szCs w:val="28"/>
        </w:rPr>
        <w:t>2</w:t>
      </w:r>
      <w:r>
        <w:rPr>
          <w:rFonts w:hAnsi="仿宋" w:cs="Times New Roman"/>
          <w:color w:val="auto"/>
          <w:szCs w:val="28"/>
        </w:rPr>
        <w:t>）当企业存在多种风险物质时，则按式（</w:t>
      </w:r>
      <w:r>
        <w:rPr>
          <w:rFonts w:cs="Times New Roman"/>
          <w:color w:val="auto"/>
          <w:szCs w:val="28"/>
        </w:rPr>
        <w:t>1</w:t>
      </w:r>
      <w:r>
        <w:rPr>
          <w:rFonts w:hAnsi="仿宋" w:cs="Times New Roman"/>
          <w:color w:val="auto"/>
          <w:szCs w:val="28"/>
        </w:rPr>
        <w:t>）计算：</w:t>
      </w:r>
    </w:p>
    <w:p>
      <w:pPr>
        <w:ind w:firstLine="560"/>
        <w:rPr>
          <w:rFonts w:cs="Times New Roman"/>
          <w:color w:val="auto"/>
          <w:szCs w:val="28"/>
        </w:rPr>
      </w:pPr>
      <w:r>
        <w:rPr>
          <w:rFonts w:cs="Times New Roman"/>
          <w:color w:val="auto"/>
          <w:szCs w:val="28"/>
        </w:rPr>
        <w:object>
          <v:shape id="_x0000_i1026" o:spt="75" type="#_x0000_t75" style="height:42.1pt;width:265.6pt;" o:ole="t" filled="f" o:preferrelative="t" stroked="f" coordsize="21600,21600">
            <v:path/>
            <v:fill on="f" focussize="0,0"/>
            <v:stroke on="f" joinstyle="miter"/>
            <v:imagedata r:id="rId19" o:title=""/>
            <o:lock v:ext="edit" aspectratio="t"/>
            <w10:wrap type="none"/>
            <w10:anchorlock/>
          </v:shape>
          <o:OLEObject Type="Embed" ProgID="Equations" ShapeID="_x0000_i1026" DrawAspect="Content" ObjectID="_1468075726" r:id="rId18">
            <o:LockedField>false</o:LockedField>
          </o:OLEObject>
        </w:object>
      </w:r>
    </w:p>
    <w:p>
      <w:pPr>
        <w:ind w:firstLine="560"/>
        <w:rPr>
          <w:rFonts w:cs="Times New Roman"/>
          <w:color w:val="auto"/>
          <w:szCs w:val="28"/>
        </w:rPr>
      </w:pPr>
      <w:r>
        <w:rPr>
          <w:rFonts w:hAnsi="仿宋" w:cs="Times New Roman"/>
          <w:color w:val="auto"/>
          <w:szCs w:val="28"/>
        </w:rPr>
        <w:t>式中：</w:t>
      </w:r>
      <w:r>
        <w:rPr>
          <w:rFonts w:cs="Times New Roman"/>
          <w:color w:val="auto"/>
          <w:szCs w:val="28"/>
        </w:rPr>
        <w:t>w1</w:t>
      </w:r>
      <w:r>
        <w:rPr>
          <w:rFonts w:hAnsi="仿宋" w:cs="Times New Roman"/>
          <w:color w:val="auto"/>
          <w:szCs w:val="28"/>
        </w:rPr>
        <w:t>，</w:t>
      </w:r>
      <w:r>
        <w:rPr>
          <w:rFonts w:cs="Times New Roman"/>
          <w:color w:val="auto"/>
          <w:szCs w:val="28"/>
        </w:rPr>
        <w:t>w2</w:t>
      </w:r>
      <w:r>
        <w:rPr>
          <w:rFonts w:hAnsi="仿宋" w:cs="Times New Roman"/>
          <w:color w:val="auto"/>
          <w:szCs w:val="28"/>
        </w:rPr>
        <w:t>，</w:t>
      </w:r>
      <w:r>
        <w:rPr>
          <w:rFonts w:cs="Times New Roman"/>
          <w:color w:val="auto"/>
          <w:szCs w:val="28"/>
        </w:rPr>
        <w:t>...</w:t>
      </w:r>
      <w:r>
        <w:rPr>
          <w:rFonts w:hAnsi="仿宋" w:cs="Times New Roman"/>
          <w:color w:val="auto"/>
          <w:szCs w:val="28"/>
        </w:rPr>
        <w:t>，</w:t>
      </w:r>
      <w:r>
        <w:rPr>
          <w:rFonts w:cs="Times New Roman"/>
          <w:color w:val="auto"/>
          <w:szCs w:val="28"/>
        </w:rPr>
        <w:t>wn——</w:t>
      </w:r>
      <w:r>
        <w:rPr>
          <w:rFonts w:hAnsi="仿宋" w:cs="Times New Roman"/>
          <w:color w:val="auto"/>
          <w:szCs w:val="28"/>
        </w:rPr>
        <w:t>每种风险物质的存在量，</w:t>
      </w:r>
      <w:r>
        <w:rPr>
          <w:rFonts w:cs="Times New Roman"/>
          <w:color w:val="auto"/>
          <w:szCs w:val="28"/>
        </w:rPr>
        <w:t>t</w:t>
      </w:r>
      <w:r>
        <w:rPr>
          <w:rFonts w:hAnsi="仿宋" w:cs="Times New Roman"/>
          <w:color w:val="auto"/>
          <w:szCs w:val="28"/>
        </w:rPr>
        <w:t>；</w:t>
      </w:r>
    </w:p>
    <w:p>
      <w:pPr>
        <w:ind w:firstLine="560"/>
        <w:rPr>
          <w:rFonts w:cs="Times New Roman"/>
          <w:color w:val="auto"/>
          <w:szCs w:val="28"/>
        </w:rPr>
      </w:pPr>
      <w:r>
        <w:rPr>
          <w:rFonts w:cs="Times New Roman"/>
          <w:color w:val="auto"/>
          <w:szCs w:val="28"/>
        </w:rPr>
        <w:t>W1</w:t>
      </w:r>
      <w:r>
        <w:rPr>
          <w:rFonts w:hAnsi="仿宋" w:cs="Times New Roman"/>
          <w:color w:val="auto"/>
          <w:szCs w:val="28"/>
        </w:rPr>
        <w:t>，</w:t>
      </w:r>
      <w:r>
        <w:rPr>
          <w:rFonts w:cs="Times New Roman"/>
          <w:color w:val="auto"/>
          <w:szCs w:val="28"/>
        </w:rPr>
        <w:t>W2</w:t>
      </w:r>
      <w:r>
        <w:rPr>
          <w:rFonts w:hAnsi="仿宋" w:cs="Times New Roman"/>
          <w:color w:val="auto"/>
          <w:szCs w:val="28"/>
        </w:rPr>
        <w:t>，</w:t>
      </w:r>
      <w:r>
        <w:rPr>
          <w:rFonts w:cs="Times New Roman"/>
          <w:color w:val="auto"/>
          <w:szCs w:val="28"/>
        </w:rPr>
        <w:t>...</w:t>
      </w:r>
      <w:r>
        <w:rPr>
          <w:rFonts w:hAnsi="仿宋" w:cs="Times New Roman"/>
          <w:color w:val="auto"/>
          <w:szCs w:val="28"/>
        </w:rPr>
        <w:t>，</w:t>
      </w:r>
      <w:r>
        <w:rPr>
          <w:rFonts w:cs="Times New Roman"/>
          <w:color w:val="auto"/>
          <w:szCs w:val="28"/>
        </w:rPr>
        <w:t>Wn——</w:t>
      </w:r>
      <w:r>
        <w:rPr>
          <w:rFonts w:hAnsi="仿宋" w:cs="Times New Roman"/>
          <w:color w:val="auto"/>
          <w:szCs w:val="28"/>
        </w:rPr>
        <w:t>每种风险物质的临界量，</w:t>
      </w:r>
      <w:r>
        <w:rPr>
          <w:rFonts w:cs="Times New Roman"/>
          <w:color w:val="auto"/>
          <w:szCs w:val="28"/>
        </w:rPr>
        <w:t>t</w:t>
      </w:r>
      <w:r>
        <w:rPr>
          <w:rFonts w:hAnsi="仿宋" w:cs="Times New Roman"/>
          <w:color w:val="auto"/>
          <w:szCs w:val="28"/>
        </w:rPr>
        <w:t>。</w:t>
      </w:r>
    </w:p>
    <w:p>
      <w:pPr>
        <w:ind w:firstLine="560"/>
        <w:rPr>
          <w:rFonts w:cs="Times New Roman"/>
          <w:color w:val="auto"/>
          <w:szCs w:val="28"/>
        </w:rPr>
      </w:pPr>
      <w:r>
        <w:rPr>
          <w:rFonts w:hAnsi="仿宋" w:cs="Times New Roman"/>
          <w:color w:val="auto"/>
          <w:szCs w:val="28"/>
        </w:rPr>
        <w:t>按照数值大小，将</w:t>
      </w:r>
      <w:r>
        <w:rPr>
          <w:rFonts w:cs="Times New Roman"/>
          <w:color w:val="auto"/>
          <w:szCs w:val="28"/>
        </w:rPr>
        <w:t>Q</w:t>
      </w:r>
      <w:r>
        <w:rPr>
          <w:rFonts w:hAnsi="仿宋" w:cs="Times New Roman"/>
          <w:color w:val="auto"/>
          <w:szCs w:val="28"/>
        </w:rPr>
        <w:t>划分为</w:t>
      </w:r>
      <w:r>
        <w:rPr>
          <w:rFonts w:cs="Times New Roman"/>
          <w:color w:val="auto"/>
          <w:szCs w:val="28"/>
        </w:rPr>
        <w:t>4</w:t>
      </w:r>
      <w:r>
        <w:rPr>
          <w:rFonts w:hAnsi="仿宋" w:cs="Times New Roman"/>
          <w:color w:val="auto"/>
          <w:szCs w:val="28"/>
        </w:rPr>
        <w:t>个水平：</w:t>
      </w:r>
    </w:p>
    <w:p>
      <w:pPr>
        <w:ind w:firstLine="560"/>
        <w:rPr>
          <w:rFonts w:cs="Times New Roman"/>
          <w:color w:val="auto"/>
          <w:szCs w:val="28"/>
        </w:rPr>
      </w:pPr>
      <w:r>
        <w:rPr>
          <w:rFonts w:hAnsi="仿宋" w:cs="Times New Roman"/>
          <w:color w:val="auto"/>
          <w:szCs w:val="28"/>
        </w:rPr>
        <w:t>（</w:t>
      </w:r>
      <w:r>
        <w:rPr>
          <w:rFonts w:cs="Times New Roman"/>
          <w:color w:val="auto"/>
          <w:szCs w:val="28"/>
        </w:rPr>
        <w:t>1</w:t>
      </w:r>
      <w:r>
        <w:rPr>
          <w:rFonts w:hAnsi="仿宋" w:cs="Times New Roman"/>
          <w:color w:val="auto"/>
          <w:szCs w:val="28"/>
        </w:rPr>
        <w:t>）</w:t>
      </w:r>
      <w:r>
        <w:rPr>
          <w:rFonts w:cs="Times New Roman"/>
          <w:color w:val="auto"/>
          <w:szCs w:val="28"/>
        </w:rPr>
        <w:t>Q</w:t>
      </w:r>
      <w:r>
        <w:rPr>
          <w:rFonts w:hAnsi="仿宋" w:cs="Times New Roman"/>
          <w:color w:val="auto"/>
          <w:szCs w:val="28"/>
        </w:rPr>
        <w:t>＜</w:t>
      </w:r>
      <w:r>
        <w:rPr>
          <w:rFonts w:cs="Times New Roman"/>
          <w:color w:val="auto"/>
          <w:szCs w:val="28"/>
        </w:rPr>
        <w:t>1</w:t>
      </w:r>
      <w:r>
        <w:rPr>
          <w:rFonts w:hAnsi="仿宋" w:cs="Times New Roman"/>
          <w:color w:val="auto"/>
          <w:szCs w:val="28"/>
        </w:rPr>
        <w:t>，以</w:t>
      </w:r>
      <w:r>
        <w:rPr>
          <w:rFonts w:cs="Times New Roman"/>
          <w:color w:val="auto"/>
          <w:szCs w:val="28"/>
        </w:rPr>
        <w:t>Q0</w:t>
      </w:r>
      <w:r>
        <w:rPr>
          <w:rFonts w:hAnsi="仿宋" w:cs="Times New Roman"/>
          <w:color w:val="auto"/>
          <w:szCs w:val="28"/>
        </w:rPr>
        <w:t>表示，企业直接评为一般环境风险等级；</w:t>
      </w:r>
    </w:p>
    <w:p>
      <w:pPr>
        <w:ind w:firstLine="560"/>
        <w:rPr>
          <w:rFonts w:cs="Times New Roman"/>
          <w:color w:val="auto"/>
          <w:szCs w:val="28"/>
        </w:rPr>
      </w:pPr>
      <w:r>
        <w:rPr>
          <w:rFonts w:hAnsi="仿宋" w:cs="Times New Roman"/>
          <w:color w:val="auto"/>
          <w:szCs w:val="28"/>
        </w:rPr>
        <w:t>（</w:t>
      </w:r>
      <w:r>
        <w:rPr>
          <w:rFonts w:cs="Times New Roman"/>
          <w:color w:val="auto"/>
          <w:szCs w:val="28"/>
        </w:rPr>
        <w:t>2</w:t>
      </w:r>
      <w:r>
        <w:rPr>
          <w:rFonts w:hAnsi="仿宋" w:cs="Times New Roman"/>
          <w:color w:val="auto"/>
          <w:szCs w:val="28"/>
        </w:rPr>
        <w:t>）</w:t>
      </w:r>
      <w:r>
        <w:rPr>
          <w:rFonts w:cs="Times New Roman"/>
          <w:color w:val="auto"/>
          <w:szCs w:val="28"/>
        </w:rPr>
        <w:t>1≤Q</w:t>
      </w:r>
      <w:r>
        <w:rPr>
          <w:rFonts w:hAnsi="仿宋" w:cs="Times New Roman"/>
          <w:color w:val="auto"/>
          <w:szCs w:val="28"/>
        </w:rPr>
        <w:t>＜</w:t>
      </w:r>
      <w:r>
        <w:rPr>
          <w:rFonts w:cs="Times New Roman"/>
          <w:color w:val="auto"/>
          <w:szCs w:val="28"/>
        </w:rPr>
        <w:t>10</w:t>
      </w:r>
      <w:r>
        <w:rPr>
          <w:rFonts w:hAnsi="仿宋" w:cs="Times New Roman"/>
          <w:color w:val="auto"/>
          <w:szCs w:val="28"/>
        </w:rPr>
        <w:t>，以</w:t>
      </w:r>
      <w:r>
        <w:rPr>
          <w:rFonts w:cs="Times New Roman"/>
          <w:color w:val="auto"/>
          <w:szCs w:val="28"/>
        </w:rPr>
        <w:t>Q1</w:t>
      </w:r>
      <w:r>
        <w:rPr>
          <w:rFonts w:hAnsi="仿宋" w:cs="Times New Roman"/>
          <w:color w:val="auto"/>
          <w:szCs w:val="28"/>
        </w:rPr>
        <w:t>表示；</w:t>
      </w:r>
    </w:p>
    <w:p>
      <w:pPr>
        <w:ind w:firstLine="560"/>
        <w:rPr>
          <w:rFonts w:cs="Times New Roman"/>
          <w:color w:val="auto"/>
          <w:szCs w:val="28"/>
        </w:rPr>
      </w:pPr>
      <w:r>
        <w:rPr>
          <w:rFonts w:hAnsi="仿宋" w:cs="Times New Roman"/>
          <w:color w:val="auto"/>
          <w:szCs w:val="28"/>
        </w:rPr>
        <w:t>（</w:t>
      </w:r>
      <w:r>
        <w:rPr>
          <w:rFonts w:cs="Times New Roman"/>
          <w:color w:val="auto"/>
          <w:szCs w:val="28"/>
        </w:rPr>
        <w:t>3</w:t>
      </w:r>
      <w:r>
        <w:rPr>
          <w:rFonts w:hAnsi="仿宋" w:cs="Times New Roman"/>
          <w:color w:val="auto"/>
          <w:szCs w:val="28"/>
        </w:rPr>
        <w:t>）</w:t>
      </w:r>
      <w:r>
        <w:rPr>
          <w:rFonts w:cs="Times New Roman"/>
          <w:color w:val="auto"/>
          <w:szCs w:val="28"/>
        </w:rPr>
        <w:t>10≤Q</w:t>
      </w:r>
      <w:r>
        <w:rPr>
          <w:rFonts w:hAnsi="仿宋" w:cs="Times New Roman"/>
          <w:color w:val="auto"/>
          <w:szCs w:val="28"/>
        </w:rPr>
        <w:t>＜</w:t>
      </w:r>
      <w:r>
        <w:rPr>
          <w:rFonts w:cs="Times New Roman"/>
          <w:color w:val="auto"/>
          <w:szCs w:val="28"/>
        </w:rPr>
        <w:t>100</w:t>
      </w:r>
      <w:r>
        <w:rPr>
          <w:rFonts w:hAnsi="仿宋" w:cs="Times New Roman"/>
          <w:color w:val="auto"/>
          <w:szCs w:val="28"/>
        </w:rPr>
        <w:t>，以</w:t>
      </w:r>
      <w:r>
        <w:rPr>
          <w:rFonts w:cs="Times New Roman"/>
          <w:color w:val="auto"/>
          <w:szCs w:val="28"/>
        </w:rPr>
        <w:t>Q2</w:t>
      </w:r>
      <w:r>
        <w:rPr>
          <w:rFonts w:hAnsi="仿宋" w:cs="Times New Roman"/>
          <w:color w:val="auto"/>
          <w:szCs w:val="28"/>
        </w:rPr>
        <w:t>表示；</w:t>
      </w:r>
    </w:p>
    <w:p>
      <w:pPr>
        <w:ind w:firstLine="560"/>
        <w:rPr>
          <w:rFonts w:cs="Times New Roman"/>
          <w:color w:val="auto"/>
          <w:szCs w:val="28"/>
        </w:rPr>
      </w:pPr>
      <w:r>
        <w:rPr>
          <w:rFonts w:hAnsi="仿宋" w:cs="Times New Roman"/>
          <w:color w:val="auto"/>
          <w:szCs w:val="28"/>
        </w:rPr>
        <w:t>（</w:t>
      </w:r>
      <w:r>
        <w:rPr>
          <w:rFonts w:cs="Times New Roman"/>
          <w:color w:val="auto"/>
          <w:szCs w:val="28"/>
        </w:rPr>
        <w:t>4</w:t>
      </w:r>
      <w:r>
        <w:rPr>
          <w:rFonts w:hAnsi="仿宋" w:cs="Times New Roman"/>
          <w:color w:val="auto"/>
          <w:szCs w:val="28"/>
        </w:rPr>
        <w:t>）</w:t>
      </w:r>
      <w:r>
        <w:rPr>
          <w:rFonts w:cs="Times New Roman"/>
          <w:color w:val="auto"/>
          <w:szCs w:val="28"/>
        </w:rPr>
        <w:t>Q≥100</w:t>
      </w:r>
      <w:r>
        <w:rPr>
          <w:rFonts w:hAnsi="仿宋" w:cs="Times New Roman"/>
          <w:color w:val="auto"/>
          <w:szCs w:val="28"/>
        </w:rPr>
        <w:t>，以</w:t>
      </w:r>
      <w:r>
        <w:rPr>
          <w:rFonts w:cs="Times New Roman"/>
          <w:color w:val="auto"/>
          <w:szCs w:val="28"/>
        </w:rPr>
        <w:t>Q3</w:t>
      </w:r>
      <w:r>
        <w:rPr>
          <w:rFonts w:hAnsi="仿宋" w:cs="Times New Roman"/>
          <w:color w:val="auto"/>
          <w:szCs w:val="28"/>
        </w:rPr>
        <w:t>表示。</w:t>
      </w:r>
    </w:p>
    <w:p>
      <w:pPr>
        <w:ind w:firstLine="560"/>
        <w:rPr>
          <w:rFonts w:cs="Times New Roman"/>
          <w:color w:val="auto"/>
          <w:szCs w:val="28"/>
        </w:rPr>
      </w:pPr>
      <w:r>
        <w:rPr>
          <w:rFonts w:hAnsi="仿宋" w:cs="Times New Roman"/>
          <w:color w:val="auto"/>
          <w:szCs w:val="28"/>
        </w:rPr>
        <w:t>重大危险源辨识结果如下表</w:t>
      </w:r>
      <w:r>
        <w:rPr>
          <w:rFonts w:cs="Times New Roman"/>
          <w:color w:val="auto"/>
          <w:szCs w:val="28"/>
        </w:rPr>
        <w:t>4-1</w:t>
      </w:r>
      <w:r>
        <w:rPr>
          <w:rFonts w:hAnsi="仿宋" w:cs="Times New Roman"/>
          <w:color w:val="auto"/>
          <w:szCs w:val="28"/>
        </w:rPr>
        <w:t>。</w:t>
      </w:r>
    </w:p>
    <w:p>
      <w:pPr>
        <w:spacing w:line="240" w:lineRule="auto"/>
        <w:jc w:val="center"/>
        <w:rPr>
          <w:rFonts w:cs="Times New Roman"/>
          <w:b/>
          <w:bCs/>
          <w:color w:val="auto"/>
          <w:szCs w:val="28"/>
        </w:rPr>
      </w:pPr>
      <w:r>
        <w:rPr>
          <w:rFonts w:hAnsi="仿宋" w:cs="Times New Roman"/>
          <w:b/>
          <w:color w:val="auto"/>
          <w:szCs w:val="28"/>
        </w:rPr>
        <w:t>表</w:t>
      </w:r>
      <w:r>
        <w:rPr>
          <w:rFonts w:cs="Times New Roman"/>
          <w:b/>
          <w:color w:val="auto"/>
          <w:szCs w:val="28"/>
        </w:rPr>
        <w:t xml:space="preserve">4-1 </w:t>
      </w:r>
      <w:r>
        <w:rPr>
          <w:rFonts w:hAnsi="仿宋" w:cs="Times New Roman"/>
          <w:b/>
          <w:color w:val="auto"/>
          <w:szCs w:val="28"/>
        </w:rPr>
        <w:t>大气重大危险源识别表</w:t>
      </w:r>
    </w:p>
    <w:tbl>
      <w:tblPr>
        <w:tblStyle w:val="88"/>
        <w:tblW w:w="850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1786"/>
        <w:gridCol w:w="2002"/>
        <w:gridCol w:w="1630"/>
        <w:gridCol w:w="18"/>
        <w:gridCol w:w="13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64" w:type="dxa"/>
            <w:vAlign w:val="center"/>
          </w:tcPr>
          <w:p>
            <w:pPr>
              <w:spacing w:line="240" w:lineRule="auto"/>
              <w:ind w:firstLine="0" w:firstLineChars="0"/>
              <w:jc w:val="center"/>
              <w:rPr>
                <w:rFonts w:cs="Times New Roman"/>
                <w:b/>
                <w:bCs/>
                <w:color w:val="auto"/>
                <w:sz w:val="24"/>
              </w:rPr>
            </w:pPr>
            <w:r>
              <w:rPr>
                <w:rFonts w:hAnsi="仿宋" w:cs="Times New Roman"/>
                <w:b/>
                <w:bCs/>
                <w:color w:val="auto"/>
                <w:sz w:val="24"/>
              </w:rPr>
              <w:t>序号</w:t>
            </w:r>
          </w:p>
        </w:tc>
        <w:tc>
          <w:tcPr>
            <w:tcW w:w="1786" w:type="dxa"/>
            <w:vAlign w:val="center"/>
          </w:tcPr>
          <w:p>
            <w:pPr>
              <w:spacing w:line="240" w:lineRule="auto"/>
              <w:ind w:firstLine="0" w:firstLineChars="0"/>
              <w:jc w:val="center"/>
              <w:rPr>
                <w:rFonts w:cs="Times New Roman"/>
                <w:b/>
                <w:bCs/>
                <w:color w:val="auto"/>
                <w:sz w:val="24"/>
              </w:rPr>
            </w:pPr>
            <w:r>
              <w:rPr>
                <w:rFonts w:hAnsi="仿宋" w:cs="Times New Roman"/>
                <w:b/>
                <w:bCs/>
                <w:color w:val="auto"/>
                <w:sz w:val="24"/>
              </w:rPr>
              <w:t>名称</w:t>
            </w:r>
          </w:p>
        </w:tc>
        <w:tc>
          <w:tcPr>
            <w:tcW w:w="2002" w:type="dxa"/>
            <w:vAlign w:val="center"/>
          </w:tcPr>
          <w:p>
            <w:pPr>
              <w:spacing w:line="240" w:lineRule="auto"/>
              <w:ind w:firstLine="0" w:firstLineChars="0"/>
              <w:jc w:val="center"/>
              <w:rPr>
                <w:rFonts w:cs="Times New Roman"/>
                <w:b/>
                <w:bCs/>
                <w:color w:val="auto"/>
                <w:sz w:val="24"/>
              </w:rPr>
            </w:pPr>
            <w:r>
              <w:rPr>
                <w:rFonts w:hAnsi="仿宋" w:cs="Times New Roman"/>
                <w:b/>
                <w:bCs/>
                <w:color w:val="auto"/>
                <w:sz w:val="24"/>
              </w:rPr>
              <w:t>实际储量</w:t>
            </w:r>
            <w:r>
              <w:rPr>
                <w:rFonts w:cs="Times New Roman"/>
                <w:b/>
                <w:bCs/>
                <w:color w:val="auto"/>
                <w:sz w:val="24"/>
              </w:rPr>
              <w:t>/t</w:t>
            </w:r>
          </w:p>
        </w:tc>
        <w:tc>
          <w:tcPr>
            <w:tcW w:w="1648" w:type="dxa"/>
            <w:gridSpan w:val="2"/>
            <w:vAlign w:val="center"/>
          </w:tcPr>
          <w:p>
            <w:pPr>
              <w:spacing w:line="240" w:lineRule="auto"/>
              <w:ind w:firstLine="0" w:firstLineChars="0"/>
              <w:jc w:val="center"/>
              <w:rPr>
                <w:rFonts w:cs="Times New Roman"/>
                <w:b/>
                <w:bCs/>
                <w:color w:val="auto"/>
                <w:sz w:val="24"/>
              </w:rPr>
            </w:pPr>
            <w:r>
              <w:rPr>
                <w:rFonts w:hAnsi="仿宋" w:cs="Times New Roman"/>
                <w:b/>
                <w:bCs/>
                <w:color w:val="auto"/>
                <w:sz w:val="24"/>
              </w:rPr>
              <w:t>临界量</w:t>
            </w:r>
            <w:r>
              <w:rPr>
                <w:rFonts w:cs="Times New Roman"/>
                <w:b/>
                <w:bCs/>
                <w:color w:val="auto"/>
                <w:sz w:val="24"/>
              </w:rPr>
              <w:t>/t</w:t>
            </w:r>
          </w:p>
        </w:tc>
        <w:tc>
          <w:tcPr>
            <w:tcW w:w="1304" w:type="dxa"/>
            <w:vAlign w:val="center"/>
          </w:tcPr>
          <w:p>
            <w:pPr>
              <w:spacing w:line="240" w:lineRule="auto"/>
              <w:ind w:firstLine="0" w:firstLineChars="0"/>
              <w:jc w:val="center"/>
              <w:rPr>
                <w:rFonts w:cs="Times New Roman"/>
                <w:b/>
                <w:bCs/>
                <w:color w:val="auto"/>
                <w:sz w:val="24"/>
              </w:rPr>
            </w:pPr>
            <w:r>
              <w:rPr>
                <w:rFonts w:cs="Times New Roman"/>
                <w:b/>
                <w:bCs/>
                <w:color w:val="auto"/>
                <w:sz w:val="24"/>
              </w:rPr>
              <w:t>qn/Qn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1764" w:type="dxa"/>
            <w:vAlign w:val="center"/>
          </w:tcPr>
          <w:p>
            <w:pPr>
              <w:spacing w:line="240" w:lineRule="auto"/>
              <w:ind w:firstLine="0" w:firstLineChars="0"/>
              <w:jc w:val="center"/>
              <w:rPr>
                <w:rFonts w:cs="Times New Roman"/>
                <w:color w:val="auto"/>
                <w:sz w:val="24"/>
              </w:rPr>
            </w:pPr>
            <w:r>
              <w:rPr>
                <w:rFonts w:cs="Times New Roman"/>
                <w:color w:val="auto"/>
                <w:sz w:val="24"/>
              </w:rPr>
              <w:t>1</w:t>
            </w:r>
          </w:p>
        </w:tc>
        <w:tc>
          <w:tcPr>
            <w:tcW w:w="1786" w:type="dxa"/>
            <w:vAlign w:val="center"/>
          </w:tcPr>
          <w:p>
            <w:pPr>
              <w:spacing w:line="240" w:lineRule="auto"/>
              <w:ind w:firstLine="0" w:firstLineChars="0"/>
              <w:jc w:val="center"/>
              <w:rPr>
                <w:rFonts w:hint="eastAsia" w:eastAsia="仿宋" w:cs="Times New Roman"/>
                <w:color w:val="auto"/>
                <w:sz w:val="24"/>
                <w:lang w:eastAsia="zh-CN"/>
              </w:rPr>
            </w:pPr>
            <w:r>
              <w:rPr>
                <w:rFonts w:hint="eastAsia" w:hAnsi="仿宋" w:cs="Times New Roman"/>
                <w:color w:val="auto"/>
                <w:sz w:val="24"/>
                <w:lang w:val="en-US" w:eastAsia="zh-CN"/>
              </w:rPr>
              <w:t>沥青</w:t>
            </w:r>
          </w:p>
        </w:tc>
        <w:tc>
          <w:tcPr>
            <w:tcW w:w="2002" w:type="dxa"/>
            <w:vAlign w:val="center"/>
          </w:tcPr>
          <w:p>
            <w:pPr>
              <w:spacing w:line="240" w:lineRule="auto"/>
              <w:ind w:firstLine="0" w:firstLineChars="0"/>
              <w:jc w:val="center"/>
              <w:rPr>
                <w:rFonts w:hint="default" w:eastAsia="宋体" w:cs="Times New Roman"/>
                <w:color w:val="auto"/>
                <w:sz w:val="24"/>
                <w:lang w:val="en-US" w:eastAsia="zh-CN"/>
              </w:rPr>
            </w:pPr>
            <w:r>
              <w:rPr>
                <w:rFonts w:hint="eastAsia" w:cs="Times New Roman"/>
                <w:color w:val="auto"/>
                <w:sz w:val="24"/>
                <w:lang w:val="en-US" w:eastAsia="zh-CN"/>
              </w:rPr>
              <w:t>1200</w:t>
            </w:r>
          </w:p>
        </w:tc>
        <w:tc>
          <w:tcPr>
            <w:tcW w:w="1630" w:type="dxa"/>
            <w:vAlign w:val="center"/>
          </w:tcPr>
          <w:p>
            <w:pPr>
              <w:spacing w:line="240" w:lineRule="auto"/>
              <w:ind w:firstLine="0" w:firstLineChars="0"/>
              <w:jc w:val="center"/>
              <w:rPr>
                <w:rFonts w:hint="default" w:eastAsia="仿宋" w:cs="Times New Roman"/>
                <w:color w:val="auto"/>
                <w:sz w:val="24"/>
                <w:lang w:val="en-US" w:eastAsia="zh-CN"/>
              </w:rPr>
            </w:pPr>
            <w:r>
              <w:rPr>
                <w:rFonts w:hint="eastAsia"/>
                <w:sz w:val="21"/>
                <w:szCs w:val="21"/>
                <w:lang w:val="en-US" w:eastAsia="zh-CN"/>
              </w:rPr>
              <w:t>2500</w:t>
            </w:r>
          </w:p>
        </w:tc>
        <w:tc>
          <w:tcPr>
            <w:tcW w:w="1322" w:type="dxa"/>
            <w:gridSpan w:val="2"/>
            <w:vAlign w:val="center"/>
          </w:tcPr>
          <w:p>
            <w:pPr>
              <w:spacing w:line="240" w:lineRule="auto"/>
              <w:ind w:firstLine="0" w:firstLineChars="0"/>
              <w:jc w:val="center"/>
              <w:rPr>
                <w:rFonts w:hint="default" w:eastAsia="仿宋" w:cs="Times New Roman"/>
                <w:color w:val="auto"/>
                <w:sz w:val="24"/>
                <w:lang w:val="en-US" w:eastAsia="zh-CN"/>
              </w:rPr>
            </w:pPr>
            <w:r>
              <w:rPr>
                <w:rFonts w:hint="eastAsia" w:eastAsia="仿宋" w:cs="Times New Roman"/>
                <w:color w:val="auto"/>
                <w:sz w:val="24"/>
                <w:lang w:val="en-US" w:eastAsia="zh-CN"/>
              </w:rPr>
              <w:t>0.48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1764" w:type="dxa"/>
            <w:vAlign w:val="center"/>
          </w:tcPr>
          <w:p>
            <w:pPr>
              <w:spacing w:line="240" w:lineRule="auto"/>
              <w:ind w:firstLine="0" w:firstLineChars="0"/>
              <w:jc w:val="center"/>
              <w:rPr>
                <w:rFonts w:hint="eastAsia" w:eastAsia="宋体" w:cs="Times New Roman"/>
                <w:color w:val="auto"/>
                <w:sz w:val="24"/>
                <w:lang w:val="en-US" w:eastAsia="zh-CN"/>
              </w:rPr>
            </w:pPr>
            <w:r>
              <w:rPr>
                <w:rFonts w:hint="eastAsia" w:cs="Times New Roman"/>
                <w:color w:val="auto"/>
                <w:sz w:val="24"/>
                <w:lang w:val="en-US" w:eastAsia="zh-CN"/>
              </w:rPr>
              <w:t>2</w:t>
            </w:r>
          </w:p>
        </w:tc>
        <w:tc>
          <w:tcPr>
            <w:tcW w:w="1786" w:type="dxa"/>
            <w:vAlign w:val="center"/>
          </w:tcPr>
          <w:p>
            <w:pPr>
              <w:spacing w:line="240" w:lineRule="auto"/>
              <w:ind w:firstLine="0" w:firstLineChars="0"/>
              <w:jc w:val="center"/>
              <w:rPr>
                <w:rFonts w:hint="default" w:hAnsi="仿宋" w:cs="Times New Roman"/>
                <w:color w:val="auto"/>
                <w:sz w:val="24"/>
                <w:lang w:val="en-US" w:eastAsia="zh-CN"/>
              </w:rPr>
            </w:pPr>
            <w:r>
              <w:rPr>
                <w:rFonts w:hint="eastAsia" w:hAnsi="仿宋" w:cs="Times New Roman"/>
                <w:color w:val="auto"/>
                <w:sz w:val="24"/>
                <w:lang w:val="en-US" w:eastAsia="zh-CN"/>
              </w:rPr>
              <w:t>天然气（甲烷）</w:t>
            </w:r>
          </w:p>
        </w:tc>
        <w:tc>
          <w:tcPr>
            <w:tcW w:w="2002" w:type="dxa"/>
            <w:vAlign w:val="center"/>
          </w:tcPr>
          <w:p>
            <w:pPr>
              <w:spacing w:line="240" w:lineRule="auto"/>
              <w:ind w:firstLine="0" w:firstLineChars="0"/>
              <w:jc w:val="center"/>
              <w:rPr>
                <w:rFonts w:hint="default" w:cs="Times New Roman"/>
                <w:color w:val="auto"/>
                <w:sz w:val="24"/>
                <w:lang w:val="en-US" w:eastAsia="zh-CN"/>
              </w:rPr>
            </w:pPr>
            <w:r>
              <w:rPr>
                <w:rFonts w:hint="eastAsia" w:cs="Times New Roman"/>
                <w:color w:val="auto"/>
                <w:sz w:val="24"/>
                <w:lang w:val="en-US" w:eastAsia="zh-CN"/>
              </w:rPr>
              <w:t>20</w:t>
            </w:r>
          </w:p>
        </w:tc>
        <w:tc>
          <w:tcPr>
            <w:tcW w:w="1630" w:type="dxa"/>
            <w:vAlign w:val="center"/>
          </w:tcPr>
          <w:p>
            <w:pPr>
              <w:spacing w:line="240" w:lineRule="auto"/>
              <w:ind w:firstLine="0" w:firstLineChars="0"/>
              <w:jc w:val="center"/>
              <w:rPr>
                <w:rFonts w:hint="default" w:cs="Times New Roman"/>
                <w:color w:val="auto"/>
                <w:sz w:val="24"/>
                <w:lang w:val="en-US" w:eastAsia="zh-CN"/>
              </w:rPr>
            </w:pPr>
            <w:r>
              <w:rPr>
                <w:rFonts w:hint="eastAsia" w:cs="Times New Roman"/>
                <w:color w:val="auto"/>
                <w:sz w:val="24"/>
                <w:lang w:val="en-US" w:eastAsia="zh-CN"/>
              </w:rPr>
              <w:t>50</w:t>
            </w:r>
          </w:p>
        </w:tc>
        <w:tc>
          <w:tcPr>
            <w:tcW w:w="1322" w:type="dxa"/>
            <w:gridSpan w:val="2"/>
            <w:vAlign w:val="center"/>
          </w:tcPr>
          <w:p>
            <w:pPr>
              <w:spacing w:line="240" w:lineRule="auto"/>
              <w:ind w:firstLine="0" w:firstLineChars="0"/>
              <w:jc w:val="center"/>
              <w:rPr>
                <w:rFonts w:hint="default" w:eastAsia="仿宋" w:cs="Times New Roman"/>
                <w:color w:val="auto"/>
                <w:sz w:val="24"/>
                <w:lang w:val="en-US" w:eastAsia="zh-CN"/>
              </w:rPr>
            </w:pPr>
            <w:r>
              <w:rPr>
                <w:rFonts w:hint="eastAsia" w:eastAsia="仿宋" w:cs="Times New Roman"/>
                <w:color w:val="auto"/>
                <w:sz w:val="24"/>
                <w:lang w:val="en-US" w:eastAsia="zh-CN"/>
              </w:rPr>
              <w:t>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3550" w:type="dxa"/>
            <w:gridSpan w:val="2"/>
            <w:vAlign w:val="center"/>
          </w:tcPr>
          <w:p>
            <w:pPr>
              <w:spacing w:line="240" w:lineRule="auto"/>
              <w:ind w:firstLine="0" w:firstLineChars="0"/>
              <w:jc w:val="center"/>
              <w:rPr>
                <w:rFonts w:cs="Times New Roman"/>
                <w:color w:val="auto"/>
                <w:sz w:val="24"/>
              </w:rPr>
            </w:pPr>
            <w:r>
              <w:rPr>
                <w:rFonts w:hAnsi="仿宋" w:cs="Times New Roman"/>
                <w:color w:val="auto"/>
                <w:sz w:val="24"/>
              </w:rPr>
              <w:t>合计</w:t>
            </w:r>
          </w:p>
        </w:tc>
        <w:tc>
          <w:tcPr>
            <w:tcW w:w="2002" w:type="dxa"/>
            <w:vAlign w:val="center"/>
          </w:tcPr>
          <w:p>
            <w:pPr>
              <w:spacing w:line="240" w:lineRule="auto"/>
              <w:ind w:firstLine="0" w:firstLineChars="0"/>
              <w:jc w:val="center"/>
              <w:rPr>
                <w:rFonts w:cs="Times New Roman"/>
                <w:color w:val="auto"/>
                <w:sz w:val="24"/>
              </w:rPr>
            </w:pPr>
            <w:r>
              <w:rPr>
                <w:rFonts w:cs="Times New Roman"/>
                <w:color w:val="auto"/>
                <w:sz w:val="24"/>
              </w:rPr>
              <w:t>-</w:t>
            </w:r>
          </w:p>
        </w:tc>
        <w:tc>
          <w:tcPr>
            <w:tcW w:w="1630" w:type="dxa"/>
            <w:vAlign w:val="center"/>
          </w:tcPr>
          <w:p>
            <w:pPr>
              <w:spacing w:line="240" w:lineRule="auto"/>
              <w:ind w:firstLine="0" w:firstLineChars="0"/>
              <w:jc w:val="center"/>
              <w:rPr>
                <w:rFonts w:cs="Times New Roman"/>
                <w:color w:val="auto"/>
                <w:sz w:val="24"/>
              </w:rPr>
            </w:pPr>
            <w:r>
              <w:rPr>
                <w:rFonts w:cs="Times New Roman"/>
                <w:color w:val="auto"/>
                <w:sz w:val="24"/>
              </w:rPr>
              <w:t>-</w:t>
            </w:r>
          </w:p>
        </w:tc>
        <w:tc>
          <w:tcPr>
            <w:tcW w:w="1322" w:type="dxa"/>
            <w:gridSpan w:val="2"/>
            <w:vAlign w:val="center"/>
          </w:tcPr>
          <w:p>
            <w:pPr>
              <w:spacing w:line="240" w:lineRule="auto"/>
              <w:ind w:firstLine="0" w:firstLineChars="0"/>
              <w:jc w:val="center"/>
              <w:rPr>
                <w:rFonts w:hint="default" w:eastAsia="仿宋" w:cs="Times New Roman"/>
                <w:color w:val="auto"/>
                <w:sz w:val="24"/>
                <w:lang w:val="en-US" w:eastAsia="zh-CN"/>
              </w:rPr>
            </w:pPr>
            <w:r>
              <w:rPr>
                <w:rFonts w:hint="eastAsia" w:eastAsia="仿宋" w:cs="Times New Roman"/>
                <w:color w:val="auto"/>
                <w:sz w:val="24"/>
                <w:lang w:val="en-US" w:eastAsia="zh-CN"/>
              </w:rPr>
              <w:t>0.88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3550" w:type="dxa"/>
            <w:gridSpan w:val="2"/>
            <w:vAlign w:val="center"/>
          </w:tcPr>
          <w:p>
            <w:pPr>
              <w:spacing w:line="240" w:lineRule="auto"/>
              <w:ind w:firstLine="0" w:firstLineChars="0"/>
              <w:jc w:val="center"/>
              <w:rPr>
                <w:rFonts w:cs="Times New Roman"/>
                <w:color w:val="auto"/>
                <w:sz w:val="24"/>
              </w:rPr>
            </w:pPr>
            <w:r>
              <w:rPr>
                <w:rFonts w:hAnsi="仿宋" w:cs="Times New Roman"/>
                <w:color w:val="auto"/>
                <w:sz w:val="24"/>
              </w:rPr>
              <w:t>是否构成重大危险源</w:t>
            </w:r>
          </w:p>
        </w:tc>
        <w:tc>
          <w:tcPr>
            <w:tcW w:w="4954" w:type="dxa"/>
            <w:gridSpan w:val="4"/>
            <w:vAlign w:val="center"/>
          </w:tcPr>
          <w:p>
            <w:pPr>
              <w:spacing w:line="240" w:lineRule="auto"/>
              <w:ind w:firstLine="0" w:firstLineChars="0"/>
              <w:jc w:val="center"/>
              <w:rPr>
                <w:rFonts w:cs="Times New Roman"/>
                <w:color w:val="auto"/>
                <w:sz w:val="24"/>
              </w:rPr>
            </w:pPr>
            <w:r>
              <w:rPr>
                <w:rFonts w:hAnsi="仿宋" w:cs="Times New Roman"/>
                <w:color w:val="auto"/>
                <w:sz w:val="24"/>
              </w:rPr>
              <w:t>否</w:t>
            </w:r>
          </w:p>
        </w:tc>
      </w:tr>
    </w:tbl>
    <w:p>
      <w:pPr>
        <w:ind w:firstLine="560"/>
        <w:rPr>
          <w:rFonts w:hint="eastAsia" w:hAnsi="仿宋" w:cs="Times New Roman"/>
          <w:b/>
          <w:bCs/>
          <w:color w:val="auto"/>
          <w:szCs w:val="28"/>
          <w:lang w:val="en-US" w:eastAsia="zh-CN"/>
        </w:rPr>
      </w:pPr>
      <w:r>
        <w:rPr>
          <w:rFonts w:hint="eastAsia" w:hAnsi="仿宋" w:cs="Times New Roman"/>
          <w:b/>
          <w:bCs/>
          <w:color w:val="auto"/>
          <w:szCs w:val="28"/>
          <w:lang w:val="en-US" w:eastAsia="zh-CN"/>
        </w:rPr>
        <w:t>②突发大气环境事件风险等级表征</w:t>
      </w:r>
    </w:p>
    <w:p>
      <w:pPr>
        <w:rPr>
          <w:rFonts w:hint="eastAsia"/>
          <w:color w:val="auto"/>
          <w:lang w:val="en-US" w:eastAsia="zh-CN"/>
        </w:rPr>
      </w:pPr>
      <w:r>
        <w:rPr>
          <w:rFonts w:hint="eastAsia"/>
          <w:color w:val="auto"/>
          <w:lang w:val="en-US" w:eastAsia="zh-CN"/>
        </w:rPr>
        <w:t>企业突发大气环境事件风险等级表征分为两种情况：</w:t>
      </w:r>
    </w:p>
    <w:p>
      <w:pPr>
        <w:rPr>
          <w:rFonts w:hint="eastAsia"/>
          <w:color w:val="auto"/>
          <w:lang w:val="en-US" w:eastAsia="zh-CN"/>
        </w:rPr>
      </w:pPr>
      <w:r>
        <w:rPr>
          <w:rFonts w:hint="eastAsia"/>
          <w:color w:val="auto"/>
          <w:lang w:val="en-US" w:eastAsia="zh-CN"/>
        </w:rPr>
        <w:t>（1）Q＜1时，企业突发大气环境事件风险等级表示为“一般-大气（Q0）”。</w:t>
      </w:r>
    </w:p>
    <w:p>
      <w:pPr>
        <w:rPr>
          <w:rFonts w:hint="eastAsia"/>
          <w:color w:val="auto"/>
          <w:lang w:val="en-US" w:eastAsia="zh-CN"/>
        </w:rPr>
      </w:pPr>
      <w:r>
        <w:rPr>
          <w:rFonts w:hint="eastAsia"/>
          <w:color w:val="auto"/>
          <w:lang w:val="en-US" w:eastAsia="zh-CN"/>
        </w:rPr>
        <w:t>（2）Q≥1时，企业突发大气环境事件风险等级表示为“环境风险等级-大气（Q水平-M类型-E类型）”。</w:t>
      </w:r>
    </w:p>
    <w:p>
      <w:pPr>
        <w:rPr>
          <w:rFonts w:hint="default"/>
          <w:color w:val="auto"/>
          <w:lang w:val="en-US" w:eastAsia="zh-CN"/>
        </w:rPr>
      </w:pPr>
      <w:r>
        <w:rPr>
          <w:rFonts w:hint="eastAsia"/>
          <w:color w:val="auto"/>
          <w:lang w:val="en-US" w:eastAsia="zh-CN"/>
        </w:rPr>
        <w:t>本公司Q=0.88＜1，故本公司突发大气环境事件风险等级为“一般-大气（Q0）”。</w:t>
      </w:r>
    </w:p>
    <w:p>
      <w:pPr>
        <w:pStyle w:val="7"/>
        <w:shd w:val="clear"/>
        <w:rPr>
          <w:rFonts w:hint="eastAsia" w:eastAsia="宋体"/>
          <w:color w:val="auto"/>
        </w:rPr>
      </w:pPr>
      <w:bookmarkStart w:id="58" w:name="_Toc7369"/>
      <w:bookmarkStart w:id="59" w:name="_Toc12892"/>
      <w:bookmarkStart w:id="60" w:name="_Toc14098"/>
      <w:r>
        <w:rPr>
          <w:rFonts w:hint="eastAsia" w:eastAsia="宋体"/>
          <w:color w:val="auto"/>
          <w:lang w:val="en-US" w:eastAsia="zh-CN"/>
        </w:rPr>
        <w:t>7</w:t>
      </w:r>
      <w:r>
        <w:rPr>
          <w:rFonts w:hint="eastAsia" w:eastAsia="宋体"/>
          <w:color w:val="auto"/>
        </w:rPr>
        <w:t>.</w:t>
      </w:r>
      <w:r>
        <w:rPr>
          <w:rFonts w:hint="eastAsia" w:eastAsia="宋体"/>
          <w:color w:val="auto"/>
          <w:lang w:val="en-US" w:eastAsia="zh-CN"/>
        </w:rPr>
        <w:t>1</w:t>
      </w:r>
      <w:r>
        <w:rPr>
          <w:rFonts w:hint="eastAsia" w:eastAsia="宋体"/>
          <w:color w:val="auto"/>
        </w:rPr>
        <w:t>.2 企业突发</w:t>
      </w:r>
      <w:r>
        <w:rPr>
          <w:rFonts w:hint="eastAsia" w:eastAsia="宋体"/>
          <w:color w:val="auto"/>
          <w:lang w:val="en-US" w:eastAsia="zh-CN"/>
        </w:rPr>
        <w:t>水</w:t>
      </w:r>
      <w:r>
        <w:rPr>
          <w:rFonts w:hint="eastAsia" w:eastAsia="宋体"/>
          <w:color w:val="auto"/>
        </w:rPr>
        <w:t>环境事件风险等级</w:t>
      </w:r>
      <w:bookmarkEnd w:id="58"/>
      <w:bookmarkEnd w:id="59"/>
      <w:bookmarkEnd w:id="60"/>
    </w:p>
    <w:p>
      <w:pPr>
        <w:rPr>
          <w:rFonts w:hint="eastAsia"/>
          <w:color w:val="auto"/>
          <w:lang w:val="en-US" w:eastAsia="zh-CN"/>
        </w:rPr>
      </w:pPr>
      <w:r>
        <w:rPr>
          <w:rFonts w:hint="eastAsia"/>
          <w:color w:val="auto"/>
          <w:lang w:val="en-US" w:eastAsia="zh-CN"/>
        </w:rPr>
        <w:t>涉水风险物质包括附录A中的第三、第四、第五、第六、第七和第八部分全部风险物质，以及第一、第二部分中溶于水和遇水发生反应的风险物质，具体包括：溶于水的硒化氢、甲醛、乙二腈、二氧化氯、氯化氢、氨、环氧乙烷、甲胺、丁烷、二甲胺、一氧化二氯，砷化氢、二氧化氮、三甲胺、二氧化硫、三氟化硼、硅烷、溴化氢、氯化氰、乙胺、二甲醚，以及遇水发生反应的乙烯酮、氟、四氟化硫、三氟溴乙烯。判断企业生产原料、产品、中间产品、副产品、催化剂、辅助生产物料、“三废”污染物等是否涉及水环境风险物质，计算涉水风险物质（混合或稀释的风险物质按其组分比例折算成纯物质）与其临界量的比值Q，计算方法同6.1部分。</w:t>
      </w:r>
    </w:p>
    <w:p>
      <w:pPr>
        <w:rPr>
          <w:rFonts w:hint="eastAsia"/>
          <w:color w:val="auto"/>
          <w:lang w:val="en-US" w:eastAsia="zh-CN"/>
        </w:rPr>
      </w:pPr>
      <w:r>
        <w:rPr>
          <w:rFonts w:hint="eastAsia"/>
          <w:b/>
          <w:bCs/>
          <w:color w:val="auto"/>
          <w:lang w:val="en-US" w:eastAsia="zh-CN"/>
        </w:rPr>
        <w:t>①</w:t>
      </w:r>
      <w:r>
        <w:rPr>
          <w:rFonts w:hint="eastAsia" w:hAnsi="仿宋" w:cs="Times New Roman"/>
          <w:b/>
          <w:bCs/>
          <w:color w:val="auto"/>
          <w:szCs w:val="28"/>
          <w:lang w:val="en-US" w:eastAsia="zh-CN"/>
        </w:rPr>
        <w:t>涉水风险物质数量与临界量比值</w:t>
      </w:r>
    </w:p>
    <w:p>
      <w:pPr>
        <w:ind w:firstLine="560"/>
        <w:rPr>
          <w:rFonts w:cs="Times New Roman"/>
          <w:color w:val="auto"/>
          <w:szCs w:val="28"/>
        </w:rPr>
      </w:pPr>
      <w:r>
        <w:rPr>
          <w:rFonts w:hAnsi="仿宋" w:cs="Times New Roman"/>
          <w:color w:val="auto"/>
          <w:szCs w:val="28"/>
        </w:rPr>
        <w:t>根据《企业突发环境事件风险分级方法》（</w:t>
      </w:r>
      <w:r>
        <w:rPr>
          <w:rFonts w:cs="Times New Roman"/>
          <w:color w:val="auto"/>
          <w:szCs w:val="28"/>
        </w:rPr>
        <w:t>HJ974-2018</w:t>
      </w:r>
      <w:r>
        <w:rPr>
          <w:rFonts w:hAnsi="仿宋" w:cs="Times New Roman"/>
          <w:color w:val="auto"/>
          <w:szCs w:val="28"/>
        </w:rPr>
        <w:t>）以及《危险化学品重大危险源辨识》（</w:t>
      </w:r>
      <w:r>
        <w:rPr>
          <w:rFonts w:cs="Times New Roman"/>
          <w:color w:val="auto"/>
          <w:szCs w:val="28"/>
        </w:rPr>
        <w:t>GB18218-2009</w:t>
      </w:r>
      <w:r>
        <w:rPr>
          <w:rFonts w:hAnsi="仿宋" w:cs="Times New Roman"/>
          <w:color w:val="auto"/>
          <w:szCs w:val="28"/>
        </w:rPr>
        <w:t>）中规定，计算涉</w:t>
      </w:r>
      <w:r>
        <w:rPr>
          <w:rFonts w:hint="eastAsia" w:hAnsi="仿宋" w:cs="Times New Roman"/>
          <w:color w:val="auto"/>
          <w:szCs w:val="28"/>
          <w:lang w:val="en-US" w:eastAsia="zh-CN"/>
        </w:rPr>
        <w:t>水</w:t>
      </w:r>
      <w:r>
        <w:rPr>
          <w:rFonts w:hAnsi="仿宋" w:cs="Times New Roman"/>
          <w:color w:val="auto"/>
          <w:szCs w:val="28"/>
        </w:rPr>
        <w:t>风险物质在厂界内的存在量（如存在量呈动态变化，则按年度内最大存在量计算）与其在附录</w:t>
      </w:r>
      <w:r>
        <w:rPr>
          <w:rFonts w:cs="Times New Roman"/>
          <w:color w:val="auto"/>
          <w:szCs w:val="28"/>
        </w:rPr>
        <w:t xml:space="preserve"> A </w:t>
      </w:r>
      <w:r>
        <w:rPr>
          <w:rFonts w:hAnsi="仿宋" w:cs="Times New Roman"/>
          <w:color w:val="auto"/>
          <w:szCs w:val="28"/>
        </w:rPr>
        <w:t>中临界量的比值</w:t>
      </w:r>
      <w:r>
        <w:rPr>
          <w:rFonts w:cs="Times New Roman"/>
          <w:color w:val="auto"/>
          <w:szCs w:val="28"/>
        </w:rPr>
        <w:t>Q</w:t>
      </w:r>
      <w:r>
        <w:rPr>
          <w:rFonts w:hAnsi="仿宋" w:cs="Times New Roman"/>
          <w:color w:val="auto"/>
          <w:szCs w:val="28"/>
        </w:rPr>
        <w:t>：</w:t>
      </w:r>
    </w:p>
    <w:p>
      <w:pPr>
        <w:ind w:firstLine="560"/>
        <w:rPr>
          <w:rFonts w:cs="Times New Roman"/>
          <w:color w:val="auto"/>
          <w:szCs w:val="28"/>
        </w:rPr>
      </w:pPr>
      <w:r>
        <w:rPr>
          <w:rFonts w:hAnsi="仿宋" w:cs="Times New Roman"/>
          <w:color w:val="auto"/>
          <w:szCs w:val="28"/>
        </w:rPr>
        <w:t>（</w:t>
      </w:r>
      <w:r>
        <w:rPr>
          <w:rFonts w:cs="Times New Roman"/>
          <w:color w:val="auto"/>
          <w:szCs w:val="28"/>
        </w:rPr>
        <w:t>1</w:t>
      </w:r>
      <w:r>
        <w:rPr>
          <w:rFonts w:hAnsi="仿宋" w:cs="Times New Roman"/>
          <w:color w:val="auto"/>
          <w:szCs w:val="28"/>
        </w:rPr>
        <w:t>）当企业只涉及一种风险物质时，该物质的数量与其临界量比值，即为</w:t>
      </w:r>
      <w:r>
        <w:rPr>
          <w:rFonts w:cs="Times New Roman"/>
          <w:color w:val="auto"/>
          <w:szCs w:val="28"/>
        </w:rPr>
        <w:t>Q</w:t>
      </w:r>
      <w:r>
        <w:rPr>
          <w:rFonts w:hAnsi="仿宋" w:cs="Times New Roman"/>
          <w:color w:val="auto"/>
          <w:szCs w:val="28"/>
        </w:rPr>
        <w:t>。</w:t>
      </w:r>
    </w:p>
    <w:p>
      <w:pPr>
        <w:ind w:firstLine="560"/>
        <w:rPr>
          <w:rFonts w:cs="Times New Roman"/>
          <w:color w:val="auto"/>
          <w:szCs w:val="28"/>
        </w:rPr>
      </w:pPr>
      <w:r>
        <w:rPr>
          <w:rFonts w:hAnsi="仿宋" w:cs="Times New Roman"/>
          <w:color w:val="auto"/>
          <w:szCs w:val="28"/>
        </w:rPr>
        <w:t>（</w:t>
      </w:r>
      <w:r>
        <w:rPr>
          <w:rFonts w:cs="Times New Roman"/>
          <w:color w:val="auto"/>
          <w:szCs w:val="28"/>
        </w:rPr>
        <w:t>2</w:t>
      </w:r>
      <w:r>
        <w:rPr>
          <w:rFonts w:hAnsi="仿宋" w:cs="Times New Roman"/>
          <w:color w:val="auto"/>
          <w:szCs w:val="28"/>
        </w:rPr>
        <w:t>）当企业存在多种风险物质时，则按式（</w:t>
      </w:r>
      <w:r>
        <w:rPr>
          <w:rFonts w:cs="Times New Roman"/>
          <w:color w:val="auto"/>
          <w:szCs w:val="28"/>
        </w:rPr>
        <w:t>1</w:t>
      </w:r>
      <w:r>
        <w:rPr>
          <w:rFonts w:hAnsi="仿宋" w:cs="Times New Roman"/>
          <w:color w:val="auto"/>
          <w:szCs w:val="28"/>
        </w:rPr>
        <w:t>）计算：</w:t>
      </w:r>
    </w:p>
    <w:p>
      <w:pPr>
        <w:ind w:firstLine="560"/>
        <w:rPr>
          <w:rFonts w:cs="Times New Roman"/>
          <w:color w:val="auto"/>
          <w:szCs w:val="28"/>
        </w:rPr>
      </w:pPr>
      <w:r>
        <w:rPr>
          <w:rFonts w:cs="Times New Roman"/>
          <w:color w:val="auto"/>
          <w:szCs w:val="28"/>
        </w:rPr>
        <w:object>
          <v:shape id="_x0000_i1027" o:spt="75" type="#_x0000_t75" style="height:42.1pt;width:265.6pt;" o:ole="t" filled="f" o:preferrelative="t" stroked="f" coordsize="21600,21600">
            <v:path/>
            <v:fill on="f" focussize="0,0"/>
            <v:stroke on="f" joinstyle="miter"/>
            <v:imagedata r:id="rId19" o:title=""/>
            <o:lock v:ext="edit" aspectratio="t"/>
            <w10:wrap type="none"/>
            <w10:anchorlock/>
          </v:shape>
          <o:OLEObject Type="Embed" ProgID="Equations" ShapeID="_x0000_i1027" DrawAspect="Content" ObjectID="_1468075727" r:id="rId20">
            <o:LockedField>false</o:LockedField>
          </o:OLEObject>
        </w:object>
      </w:r>
    </w:p>
    <w:p>
      <w:pPr>
        <w:ind w:firstLine="560"/>
        <w:rPr>
          <w:rFonts w:cs="Times New Roman"/>
          <w:color w:val="auto"/>
          <w:szCs w:val="28"/>
        </w:rPr>
      </w:pPr>
      <w:r>
        <w:rPr>
          <w:rFonts w:hAnsi="仿宋" w:cs="Times New Roman"/>
          <w:color w:val="auto"/>
          <w:szCs w:val="28"/>
        </w:rPr>
        <w:t>式中：</w:t>
      </w:r>
      <w:r>
        <w:rPr>
          <w:rFonts w:cs="Times New Roman"/>
          <w:color w:val="auto"/>
          <w:szCs w:val="28"/>
        </w:rPr>
        <w:t>w1</w:t>
      </w:r>
      <w:r>
        <w:rPr>
          <w:rFonts w:hAnsi="仿宋" w:cs="Times New Roman"/>
          <w:color w:val="auto"/>
          <w:szCs w:val="28"/>
        </w:rPr>
        <w:t>，</w:t>
      </w:r>
      <w:r>
        <w:rPr>
          <w:rFonts w:cs="Times New Roman"/>
          <w:color w:val="auto"/>
          <w:szCs w:val="28"/>
        </w:rPr>
        <w:t>w2</w:t>
      </w:r>
      <w:r>
        <w:rPr>
          <w:rFonts w:hAnsi="仿宋" w:cs="Times New Roman"/>
          <w:color w:val="auto"/>
          <w:szCs w:val="28"/>
        </w:rPr>
        <w:t>，</w:t>
      </w:r>
      <w:r>
        <w:rPr>
          <w:rFonts w:cs="Times New Roman"/>
          <w:color w:val="auto"/>
          <w:szCs w:val="28"/>
        </w:rPr>
        <w:t>...</w:t>
      </w:r>
      <w:r>
        <w:rPr>
          <w:rFonts w:hAnsi="仿宋" w:cs="Times New Roman"/>
          <w:color w:val="auto"/>
          <w:szCs w:val="28"/>
        </w:rPr>
        <w:t>，</w:t>
      </w:r>
      <w:r>
        <w:rPr>
          <w:rFonts w:cs="Times New Roman"/>
          <w:color w:val="auto"/>
          <w:szCs w:val="28"/>
        </w:rPr>
        <w:t>wn——</w:t>
      </w:r>
      <w:r>
        <w:rPr>
          <w:rFonts w:hAnsi="仿宋" w:cs="Times New Roman"/>
          <w:color w:val="auto"/>
          <w:szCs w:val="28"/>
        </w:rPr>
        <w:t>每种风险物质的存在量，</w:t>
      </w:r>
      <w:r>
        <w:rPr>
          <w:rFonts w:cs="Times New Roman"/>
          <w:color w:val="auto"/>
          <w:szCs w:val="28"/>
        </w:rPr>
        <w:t>t</w:t>
      </w:r>
      <w:r>
        <w:rPr>
          <w:rFonts w:hAnsi="仿宋" w:cs="Times New Roman"/>
          <w:color w:val="auto"/>
          <w:szCs w:val="28"/>
        </w:rPr>
        <w:t>；</w:t>
      </w:r>
    </w:p>
    <w:p>
      <w:pPr>
        <w:ind w:firstLine="560"/>
        <w:rPr>
          <w:rFonts w:cs="Times New Roman"/>
          <w:color w:val="auto"/>
          <w:szCs w:val="28"/>
        </w:rPr>
      </w:pPr>
      <w:r>
        <w:rPr>
          <w:rFonts w:cs="Times New Roman"/>
          <w:color w:val="auto"/>
          <w:szCs w:val="28"/>
        </w:rPr>
        <w:t>W1</w:t>
      </w:r>
      <w:r>
        <w:rPr>
          <w:rFonts w:hAnsi="仿宋" w:cs="Times New Roman"/>
          <w:color w:val="auto"/>
          <w:szCs w:val="28"/>
        </w:rPr>
        <w:t>，</w:t>
      </w:r>
      <w:r>
        <w:rPr>
          <w:rFonts w:cs="Times New Roman"/>
          <w:color w:val="auto"/>
          <w:szCs w:val="28"/>
        </w:rPr>
        <w:t>W2</w:t>
      </w:r>
      <w:r>
        <w:rPr>
          <w:rFonts w:hAnsi="仿宋" w:cs="Times New Roman"/>
          <w:color w:val="auto"/>
          <w:szCs w:val="28"/>
        </w:rPr>
        <w:t>，</w:t>
      </w:r>
      <w:r>
        <w:rPr>
          <w:rFonts w:cs="Times New Roman"/>
          <w:color w:val="auto"/>
          <w:szCs w:val="28"/>
        </w:rPr>
        <w:t>...</w:t>
      </w:r>
      <w:r>
        <w:rPr>
          <w:rFonts w:hAnsi="仿宋" w:cs="Times New Roman"/>
          <w:color w:val="auto"/>
          <w:szCs w:val="28"/>
        </w:rPr>
        <w:t>，</w:t>
      </w:r>
      <w:r>
        <w:rPr>
          <w:rFonts w:cs="Times New Roman"/>
          <w:color w:val="auto"/>
          <w:szCs w:val="28"/>
        </w:rPr>
        <w:t>Wn——</w:t>
      </w:r>
      <w:r>
        <w:rPr>
          <w:rFonts w:hAnsi="仿宋" w:cs="Times New Roman"/>
          <w:color w:val="auto"/>
          <w:szCs w:val="28"/>
        </w:rPr>
        <w:t>每种风险物质的临界量，</w:t>
      </w:r>
      <w:r>
        <w:rPr>
          <w:rFonts w:cs="Times New Roman"/>
          <w:color w:val="auto"/>
          <w:szCs w:val="28"/>
        </w:rPr>
        <w:t>t</w:t>
      </w:r>
      <w:r>
        <w:rPr>
          <w:rFonts w:hAnsi="仿宋" w:cs="Times New Roman"/>
          <w:color w:val="auto"/>
          <w:szCs w:val="28"/>
        </w:rPr>
        <w:t>。</w:t>
      </w:r>
    </w:p>
    <w:p>
      <w:pPr>
        <w:ind w:firstLine="560"/>
        <w:rPr>
          <w:rFonts w:cs="Times New Roman"/>
          <w:color w:val="auto"/>
          <w:szCs w:val="28"/>
        </w:rPr>
      </w:pPr>
      <w:r>
        <w:rPr>
          <w:rFonts w:hAnsi="仿宋" w:cs="Times New Roman"/>
          <w:color w:val="auto"/>
          <w:szCs w:val="28"/>
        </w:rPr>
        <w:t>按照数值大小，将</w:t>
      </w:r>
      <w:r>
        <w:rPr>
          <w:rFonts w:cs="Times New Roman"/>
          <w:color w:val="auto"/>
          <w:szCs w:val="28"/>
        </w:rPr>
        <w:t>Q</w:t>
      </w:r>
      <w:r>
        <w:rPr>
          <w:rFonts w:hAnsi="仿宋" w:cs="Times New Roman"/>
          <w:color w:val="auto"/>
          <w:szCs w:val="28"/>
        </w:rPr>
        <w:t>划分为</w:t>
      </w:r>
      <w:r>
        <w:rPr>
          <w:rFonts w:cs="Times New Roman"/>
          <w:color w:val="auto"/>
          <w:szCs w:val="28"/>
        </w:rPr>
        <w:t>4</w:t>
      </w:r>
      <w:r>
        <w:rPr>
          <w:rFonts w:hAnsi="仿宋" w:cs="Times New Roman"/>
          <w:color w:val="auto"/>
          <w:szCs w:val="28"/>
        </w:rPr>
        <w:t>个水平：</w:t>
      </w:r>
    </w:p>
    <w:p>
      <w:pPr>
        <w:ind w:firstLine="560"/>
        <w:rPr>
          <w:rFonts w:cs="Times New Roman"/>
          <w:color w:val="auto"/>
          <w:szCs w:val="28"/>
        </w:rPr>
      </w:pPr>
      <w:r>
        <w:rPr>
          <w:rFonts w:hAnsi="仿宋" w:cs="Times New Roman"/>
          <w:color w:val="auto"/>
          <w:szCs w:val="28"/>
        </w:rPr>
        <w:t>（</w:t>
      </w:r>
      <w:r>
        <w:rPr>
          <w:rFonts w:cs="Times New Roman"/>
          <w:color w:val="auto"/>
          <w:szCs w:val="28"/>
        </w:rPr>
        <w:t>1</w:t>
      </w:r>
      <w:r>
        <w:rPr>
          <w:rFonts w:hAnsi="仿宋" w:cs="Times New Roman"/>
          <w:color w:val="auto"/>
          <w:szCs w:val="28"/>
        </w:rPr>
        <w:t>）</w:t>
      </w:r>
      <w:r>
        <w:rPr>
          <w:rFonts w:cs="Times New Roman"/>
          <w:color w:val="auto"/>
          <w:szCs w:val="28"/>
        </w:rPr>
        <w:t>Q</w:t>
      </w:r>
      <w:r>
        <w:rPr>
          <w:rFonts w:hAnsi="仿宋" w:cs="Times New Roman"/>
          <w:color w:val="auto"/>
          <w:szCs w:val="28"/>
        </w:rPr>
        <w:t>＜</w:t>
      </w:r>
      <w:r>
        <w:rPr>
          <w:rFonts w:cs="Times New Roman"/>
          <w:color w:val="auto"/>
          <w:szCs w:val="28"/>
        </w:rPr>
        <w:t>1</w:t>
      </w:r>
      <w:r>
        <w:rPr>
          <w:rFonts w:hAnsi="仿宋" w:cs="Times New Roman"/>
          <w:color w:val="auto"/>
          <w:szCs w:val="28"/>
        </w:rPr>
        <w:t>，以</w:t>
      </w:r>
      <w:r>
        <w:rPr>
          <w:rFonts w:cs="Times New Roman"/>
          <w:color w:val="auto"/>
          <w:szCs w:val="28"/>
        </w:rPr>
        <w:t>Q0</w:t>
      </w:r>
      <w:r>
        <w:rPr>
          <w:rFonts w:hAnsi="仿宋" w:cs="Times New Roman"/>
          <w:color w:val="auto"/>
          <w:szCs w:val="28"/>
        </w:rPr>
        <w:t>表示，企业直接评为一般环境风险等级；</w:t>
      </w:r>
    </w:p>
    <w:p>
      <w:pPr>
        <w:ind w:firstLine="560"/>
        <w:rPr>
          <w:rFonts w:cs="Times New Roman"/>
          <w:color w:val="auto"/>
          <w:szCs w:val="28"/>
        </w:rPr>
      </w:pPr>
      <w:r>
        <w:rPr>
          <w:rFonts w:hAnsi="仿宋" w:cs="Times New Roman"/>
          <w:color w:val="auto"/>
          <w:szCs w:val="28"/>
        </w:rPr>
        <w:t>（</w:t>
      </w:r>
      <w:r>
        <w:rPr>
          <w:rFonts w:cs="Times New Roman"/>
          <w:color w:val="auto"/>
          <w:szCs w:val="28"/>
        </w:rPr>
        <w:t>2</w:t>
      </w:r>
      <w:r>
        <w:rPr>
          <w:rFonts w:hAnsi="仿宋" w:cs="Times New Roman"/>
          <w:color w:val="auto"/>
          <w:szCs w:val="28"/>
        </w:rPr>
        <w:t>）</w:t>
      </w:r>
      <w:r>
        <w:rPr>
          <w:rFonts w:cs="Times New Roman"/>
          <w:color w:val="auto"/>
          <w:szCs w:val="28"/>
        </w:rPr>
        <w:t>1≤Q</w:t>
      </w:r>
      <w:r>
        <w:rPr>
          <w:rFonts w:hAnsi="仿宋" w:cs="Times New Roman"/>
          <w:color w:val="auto"/>
          <w:szCs w:val="28"/>
        </w:rPr>
        <w:t>＜</w:t>
      </w:r>
      <w:r>
        <w:rPr>
          <w:rFonts w:cs="Times New Roman"/>
          <w:color w:val="auto"/>
          <w:szCs w:val="28"/>
        </w:rPr>
        <w:t>10</w:t>
      </w:r>
      <w:r>
        <w:rPr>
          <w:rFonts w:hAnsi="仿宋" w:cs="Times New Roman"/>
          <w:color w:val="auto"/>
          <w:szCs w:val="28"/>
        </w:rPr>
        <w:t>，以</w:t>
      </w:r>
      <w:r>
        <w:rPr>
          <w:rFonts w:cs="Times New Roman"/>
          <w:color w:val="auto"/>
          <w:szCs w:val="28"/>
        </w:rPr>
        <w:t>Q1</w:t>
      </w:r>
      <w:r>
        <w:rPr>
          <w:rFonts w:hAnsi="仿宋" w:cs="Times New Roman"/>
          <w:color w:val="auto"/>
          <w:szCs w:val="28"/>
        </w:rPr>
        <w:t>表示；</w:t>
      </w:r>
    </w:p>
    <w:p>
      <w:pPr>
        <w:ind w:firstLine="560"/>
        <w:rPr>
          <w:rFonts w:cs="Times New Roman"/>
          <w:color w:val="auto"/>
          <w:szCs w:val="28"/>
        </w:rPr>
      </w:pPr>
      <w:r>
        <w:rPr>
          <w:rFonts w:hAnsi="仿宋" w:cs="Times New Roman"/>
          <w:color w:val="auto"/>
          <w:szCs w:val="28"/>
        </w:rPr>
        <w:t>（</w:t>
      </w:r>
      <w:r>
        <w:rPr>
          <w:rFonts w:cs="Times New Roman"/>
          <w:color w:val="auto"/>
          <w:szCs w:val="28"/>
        </w:rPr>
        <w:t>3</w:t>
      </w:r>
      <w:r>
        <w:rPr>
          <w:rFonts w:hAnsi="仿宋" w:cs="Times New Roman"/>
          <w:color w:val="auto"/>
          <w:szCs w:val="28"/>
        </w:rPr>
        <w:t>）</w:t>
      </w:r>
      <w:r>
        <w:rPr>
          <w:rFonts w:cs="Times New Roman"/>
          <w:color w:val="auto"/>
          <w:szCs w:val="28"/>
        </w:rPr>
        <w:t>10≤Q</w:t>
      </w:r>
      <w:r>
        <w:rPr>
          <w:rFonts w:hAnsi="仿宋" w:cs="Times New Roman"/>
          <w:color w:val="auto"/>
          <w:szCs w:val="28"/>
        </w:rPr>
        <w:t>＜</w:t>
      </w:r>
      <w:r>
        <w:rPr>
          <w:rFonts w:cs="Times New Roman"/>
          <w:color w:val="auto"/>
          <w:szCs w:val="28"/>
        </w:rPr>
        <w:t>100</w:t>
      </w:r>
      <w:r>
        <w:rPr>
          <w:rFonts w:hAnsi="仿宋" w:cs="Times New Roman"/>
          <w:color w:val="auto"/>
          <w:szCs w:val="28"/>
        </w:rPr>
        <w:t>，以</w:t>
      </w:r>
      <w:r>
        <w:rPr>
          <w:rFonts w:cs="Times New Roman"/>
          <w:color w:val="auto"/>
          <w:szCs w:val="28"/>
        </w:rPr>
        <w:t>Q2</w:t>
      </w:r>
      <w:r>
        <w:rPr>
          <w:rFonts w:hAnsi="仿宋" w:cs="Times New Roman"/>
          <w:color w:val="auto"/>
          <w:szCs w:val="28"/>
        </w:rPr>
        <w:t>表示；</w:t>
      </w:r>
    </w:p>
    <w:p>
      <w:pPr>
        <w:ind w:firstLine="560"/>
        <w:rPr>
          <w:rFonts w:cs="Times New Roman"/>
          <w:color w:val="auto"/>
          <w:szCs w:val="28"/>
        </w:rPr>
      </w:pPr>
      <w:r>
        <w:rPr>
          <w:rFonts w:hAnsi="仿宋" w:cs="Times New Roman"/>
          <w:color w:val="auto"/>
          <w:szCs w:val="28"/>
        </w:rPr>
        <w:t>（</w:t>
      </w:r>
      <w:r>
        <w:rPr>
          <w:rFonts w:cs="Times New Roman"/>
          <w:color w:val="auto"/>
          <w:szCs w:val="28"/>
        </w:rPr>
        <w:t>4</w:t>
      </w:r>
      <w:r>
        <w:rPr>
          <w:rFonts w:hAnsi="仿宋" w:cs="Times New Roman"/>
          <w:color w:val="auto"/>
          <w:szCs w:val="28"/>
        </w:rPr>
        <w:t>）</w:t>
      </w:r>
      <w:r>
        <w:rPr>
          <w:rFonts w:cs="Times New Roman"/>
          <w:color w:val="auto"/>
          <w:szCs w:val="28"/>
        </w:rPr>
        <w:t>Q≥100</w:t>
      </w:r>
      <w:r>
        <w:rPr>
          <w:rFonts w:hAnsi="仿宋" w:cs="Times New Roman"/>
          <w:color w:val="auto"/>
          <w:szCs w:val="28"/>
        </w:rPr>
        <w:t>，以</w:t>
      </w:r>
      <w:r>
        <w:rPr>
          <w:rFonts w:cs="Times New Roman"/>
          <w:color w:val="auto"/>
          <w:szCs w:val="28"/>
        </w:rPr>
        <w:t>Q3</w:t>
      </w:r>
      <w:r>
        <w:rPr>
          <w:rFonts w:hAnsi="仿宋" w:cs="Times New Roman"/>
          <w:color w:val="auto"/>
          <w:szCs w:val="28"/>
        </w:rPr>
        <w:t>表示。</w:t>
      </w:r>
    </w:p>
    <w:p>
      <w:pPr>
        <w:ind w:firstLine="560"/>
        <w:rPr>
          <w:rFonts w:cs="Times New Roman"/>
          <w:color w:val="auto"/>
          <w:szCs w:val="28"/>
        </w:rPr>
      </w:pPr>
      <w:r>
        <w:rPr>
          <w:rFonts w:hAnsi="仿宋" w:cs="Times New Roman"/>
          <w:color w:val="auto"/>
          <w:szCs w:val="28"/>
        </w:rPr>
        <w:t>重大危险源辨识结果如下表</w:t>
      </w:r>
      <w:r>
        <w:rPr>
          <w:rFonts w:cs="Times New Roman"/>
          <w:color w:val="auto"/>
          <w:szCs w:val="28"/>
        </w:rPr>
        <w:t>4-1</w:t>
      </w:r>
      <w:r>
        <w:rPr>
          <w:rFonts w:hAnsi="仿宋" w:cs="Times New Roman"/>
          <w:color w:val="auto"/>
          <w:szCs w:val="28"/>
        </w:rPr>
        <w:t>。</w:t>
      </w:r>
    </w:p>
    <w:p>
      <w:pPr>
        <w:spacing w:line="240" w:lineRule="auto"/>
        <w:jc w:val="center"/>
        <w:rPr>
          <w:rFonts w:cs="Times New Roman"/>
          <w:b/>
          <w:bCs/>
          <w:color w:val="auto"/>
          <w:szCs w:val="28"/>
        </w:rPr>
      </w:pPr>
      <w:r>
        <w:rPr>
          <w:rFonts w:hAnsi="仿宋" w:cs="Times New Roman"/>
          <w:b/>
          <w:color w:val="auto"/>
          <w:szCs w:val="28"/>
        </w:rPr>
        <w:t>表</w:t>
      </w:r>
      <w:r>
        <w:rPr>
          <w:rFonts w:cs="Times New Roman"/>
          <w:b/>
          <w:color w:val="auto"/>
          <w:szCs w:val="28"/>
        </w:rPr>
        <w:t xml:space="preserve">4-1 </w:t>
      </w:r>
      <w:r>
        <w:rPr>
          <w:rFonts w:hint="eastAsia" w:hAnsi="仿宋" w:cs="Times New Roman"/>
          <w:b/>
          <w:color w:val="auto"/>
          <w:szCs w:val="28"/>
          <w:lang w:val="en-US" w:eastAsia="zh-CN"/>
        </w:rPr>
        <w:t>涉水</w:t>
      </w:r>
      <w:r>
        <w:rPr>
          <w:rFonts w:hAnsi="仿宋" w:cs="Times New Roman"/>
          <w:b/>
          <w:color w:val="auto"/>
          <w:szCs w:val="28"/>
        </w:rPr>
        <w:t>重大危险源识别表</w:t>
      </w:r>
    </w:p>
    <w:tbl>
      <w:tblPr>
        <w:tblStyle w:val="88"/>
        <w:tblW w:w="850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1786"/>
        <w:gridCol w:w="2002"/>
        <w:gridCol w:w="1630"/>
        <w:gridCol w:w="18"/>
        <w:gridCol w:w="13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64" w:type="dxa"/>
            <w:vAlign w:val="center"/>
          </w:tcPr>
          <w:p>
            <w:pPr>
              <w:spacing w:line="240" w:lineRule="auto"/>
              <w:ind w:firstLine="0" w:firstLineChars="0"/>
              <w:jc w:val="center"/>
              <w:rPr>
                <w:rFonts w:cs="Times New Roman"/>
                <w:b/>
                <w:bCs/>
                <w:color w:val="auto"/>
                <w:sz w:val="24"/>
              </w:rPr>
            </w:pPr>
            <w:r>
              <w:rPr>
                <w:rFonts w:hAnsi="仿宋" w:cs="Times New Roman"/>
                <w:b/>
                <w:bCs/>
                <w:color w:val="auto"/>
                <w:sz w:val="24"/>
              </w:rPr>
              <w:t>序号</w:t>
            </w:r>
          </w:p>
        </w:tc>
        <w:tc>
          <w:tcPr>
            <w:tcW w:w="1786" w:type="dxa"/>
            <w:vAlign w:val="center"/>
          </w:tcPr>
          <w:p>
            <w:pPr>
              <w:spacing w:line="240" w:lineRule="auto"/>
              <w:ind w:firstLine="0" w:firstLineChars="0"/>
              <w:jc w:val="center"/>
              <w:rPr>
                <w:rFonts w:cs="Times New Roman"/>
                <w:b/>
                <w:bCs/>
                <w:color w:val="auto"/>
                <w:sz w:val="24"/>
              </w:rPr>
            </w:pPr>
            <w:r>
              <w:rPr>
                <w:rFonts w:hAnsi="仿宋" w:cs="Times New Roman"/>
                <w:b/>
                <w:bCs/>
                <w:color w:val="auto"/>
                <w:sz w:val="24"/>
              </w:rPr>
              <w:t>名称</w:t>
            </w:r>
          </w:p>
        </w:tc>
        <w:tc>
          <w:tcPr>
            <w:tcW w:w="2002" w:type="dxa"/>
            <w:vAlign w:val="center"/>
          </w:tcPr>
          <w:p>
            <w:pPr>
              <w:spacing w:line="240" w:lineRule="auto"/>
              <w:ind w:firstLine="0" w:firstLineChars="0"/>
              <w:jc w:val="center"/>
              <w:rPr>
                <w:rFonts w:cs="Times New Roman"/>
                <w:b/>
                <w:bCs/>
                <w:color w:val="auto"/>
                <w:sz w:val="24"/>
              </w:rPr>
            </w:pPr>
            <w:r>
              <w:rPr>
                <w:rFonts w:hAnsi="仿宋" w:cs="Times New Roman"/>
                <w:b/>
                <w:bCs/>
                <w:color w:val="auto"/>
                <w:sz w:val="24"/>
              </w:rPr>
              <w:t>实际储量</w:t>
            </w:r>
            <w:r>
              <w:rPr>
                <w:rFonts w:cs="Times New Roman"/>
                <w:b/>
                <w:bCs/>
                <w:color w:val="auto"/>
                <w:sz w:val="24"/>
              </w:rPr>
              <w:t>/t</w:t>
            </w:r>
          </w:p>
        </w:tc>
        <w:tc>
          <w:tcPr>
            <w:tcW w:w="1648" w:type="dxa"/>
            <w:gridSpan w:val="2"/>
            <w:vAlign w:val="center"/>
          </w:tcPr>
          <w:p>
            <w:pPr>
              <w:spacing w:line="240" w:lineRule="auto"/>
              <w:ind w:firstLine="0" w:firstLineChars="0"/>
              <w:jc w:val="center"/>
              <w:rPr>
                <w:rFonts w:cs="Times New Roman"/>
                <w:b/>
                <w:bCs/>
                <w:color w:val="auto"/>
                <w:sz w:val="24"/>
              </w:rPr>
            </w:pPr>
            <w:r>
              <w:rPr>
                <w:rFonts w:hAnsi="仿宋" w:cs="Times New Roman"/>
                <w:b/>
                <w:bCs/>
                <w:color w:val="auto"/>
                <w:sz w:val="24"/>
              </w:rPr>
              <w:t>临界量</w:t>
            </w:r>
            <w:r>
              <w:rPr>
                <w:rFonts w:cs="Times New Roman"/>
                <w:b/>
                <w:bCs/>
                <w:color w:val="auto"/>
                <w:sz w:val="24"/>
              </w:rPr>
              <w:t>/t</w:t>
            </w:r>
          </w:p>
        </w:tc>
        <w:tc>
          <w:tcPr>
            <w:tcW w:w="1304" w:type="dxa"/>
            <w:vAlign w:val="center"/>
          </w:tcPr>
          <w:p>
            <w:pPr>
              <w:spacing w:line="240" w:lineRule="auto"/>
              <w:ind w:firstLine="0" w:firstLineChars="0"/>
              <w:jc w:val="center"/>
              <w:rPr>
                <w:rFonts w:cs="Times New Roman"/>
                <w:b/>
                <w:bCs/>
                <w:color w:val="auto"/>
                <w:sz w:val="24"/>
              </w:rPr>
            </w:pPr>
            <w:r>
              <w:rPr>
                <w:rFonts w:cs="Times New Roman"/>
                <w:b/>
                <w:bCs/>
                <w:color w:val="auto"/>
                <w:sz w:val="24"/>
              </w:rPr>
              <w:t>qn/Qn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1764" w:type="dxa"/>
            <w:vAlign w:val="center"/>
          </w:tcPr>
          <w:p>
            <w:pPr>
              <w:spacing w:line="240" w:lineRule="auto"/>
              <w:ind w:firstLine="0" w:firstLineChars="0"/>
              <w:jc w:val="center"/>
              <w:rPr>
                <w:rFonts w:ascii="Times New Roman" w:hAnsi="Times New Roman" w:eastAsia="宋体" w:cs="Times New Roman"/>
                <w:color w:val="auto"/>
                <w:kern w:val="2"/>
                <w:sz w:val="24"/>
                <w:szCs w:val="22"/>
                <w:lang w:val="en-US" w:eastAsia="zh-CN" w:bidi="ar-SA"/>
              </w:rPr>
            </w:pPr>
            <w:r>
              <w:rPr>
                <w:rFonts w:cs="Times New Roman"/>
                <w:color w:val="auto"/>
                <w:sz w:val="24"/>
              </w:rPr>
              <w:t>1</w:t>
            </w:r>
          </w:p>
        </w:tc>
        <w:tc>
          <w:tcPr>
            <w:tcW w:w="1786" w:type="dxa"/>
            <w:vAlign w:val="center"/>
          </w:tcPr>
          <w:p>
            <w:pPr>
              <w:spacing w:line="240" w:lineRule="auto"/>
              <w:ind w:firstLine="0" w:firstLineChars="0"/>
              <w:jc w:val="center"/>
              <w:rPr>
                <w:rFonts w:hint="eastAsia" w:ascii="Times New Roman" w:hAnsi="Times New Roman" w:eastAsia="仿宋" w:cs="Times New Roman"/>
                <w:color w:val="auto"/>
                <w:kern w:val="2"/>
                <w:sz w:val="24"/>
                <w:szCs w:val="22"/>
                <w:lang w:val="en-US" w:eastAsia="zh-CN" w:bidi="ar-SA"/>
              </w:rPr>
            </w:pPr>
            <w:r>
              <w:rPr>
                <w:rFonts w:hint="eastAsia" w:hAnsi="仿宋" w:cs="Times New Roman"/>
                <w:color w:val="auto"/>
                <w:sz w:val="24"/>
                <w:lang w:val="en-US" w:eastAsia="zh-CN"/>
              </w:rPr>
              <w:t>沥青</w:t>
            </w:r>
          </w:p>
        </w:tc>
        <w:tc>
          <w:tcPr>
            <w:tcW w:w="2002" w:type="dxa"/>
            <w:vAlign w:val="center"/>
          </w:tcPr>
          <w:p>
            <w:pPr>
              <w:spacing w:line="240" w:lineRule="auto"/>
              <w:ind w:firstLine="0" w:firstLineChars="0"/>
              <w:jc w:val="center"/>
              <w:rPr>
                <w:rFonts w:hint="default" w:ascii="Times New Roman" w:hAnsi="Times New Roman" w:eastAsia="宋体" w:cs="Times New Roman"/>
                <w:color w:val="auto"/>
                <w:kern w:val="2"/>
                <w:sz w:val="24"/>
                <w:szCs w:val="22"/>
                <w:lang w:val="en-US" w:eastAsia="zh-CN" w:bidi="ar-SA"/>
              </w:rPr>
            </w:pPr>
            <w:r>
              <w:rPr>
                <w:rFonts w:hint="eastAsia" w:cs="Times New Roman"/>
                <w:color w:val="auto"/>
                <w:sz w:val="24"/>
                <w:lang w:val="en-US" w:eastAsia="zh-CN"/>
              </w:rPr>
              <w:t>1200</w:t>
            </w:r>
          </w:p>
        </w:tc>
        <w:tc>
          <w:tcPr>
            <w:tcW w:w="1630" w:type="dxa"/>
            <w:vAlign w:val="center"/>
          </w:tcPr>
          <w:p>
            <w:pPr>
              <w:spacing w:line="240" w:lineRule="auto"/>
              <w:ind w:firstLine="0" w:firstLineChars="0"/>
              <w:jc w:val="center"/>
              <w:rPr>
                <w:rFonts w:hint="default" w:ascii="Times New Roman" w:hAnsi="Times New Roman" w:eastAsia="仿宋" w:cs="Times New Roman"/>
                <w:color w:val="auto"/>
                <w:kern w:val="2"/>
                <w:sz w:val="24"/>
                <w:szCs w:val="22"/>
                <w:lang w:val="en-US" w:eastAsia="zh-CN" w:bidi="ar-SA"/>
              </w:rPr>
            </w:pPr>
            <w:r>
              <w:rPr>
                <w:rFonts w:hint="eastAsia"/>
                <w:sz w:val="21"/>
                <w:szCs w:val="21"/>
                <w:lang w:val="en-US" w:eastAsia="zh-CN"/>
              </w:rPr>
              <w:t>2500</w:t>
            </w:r>
          </w:p>
        </w:tc>
        <w:tc>
          <w:tcPr>
            <w:tcW w:w="1322" w:type="dxa"/>
            <w:gridSpan w:val="2"/>
            <w:vAlign w:val="center"/>
          </w:tcPr>
          <w:p>
            <w:pPr>
              <w:spacing w:line="240" w:lineRule="auto"/>
              <w:ind w:firstLine="0" w:firstLineChars="0"/>
              <w:jc w:val="center"/>
              <w:rPr>
                <w:rFonts w:hint="default" w:ascii="Times New Roman" w:hAnsi="Times New Roman" w:eastAsia="仿宋" w:cs="Times New Roman"/>
                <w:color w:val="auto"/>
                <w:kern w:val="2"/>
                <w:sz w:val="24"/>
                <w:szCs w:val="22"/>
                <w:lang w:val="en-US" w:eastAsia="zh-CN" w:bidi="ar-SA"/>
              </w:rPr>
            </w:pPr>
            <w:r>
              <w:rPr>
                <w:rFonts w:hint="eastAsia" w:eastAsia="仿宋" w:cs="Times New Roman"/>
                <w:color w:val="auto"/>
                <w:sz w:val="24"/>
                <w:lang w:val="en-US" w:eastAsia="zh-CN"/>
              </w:rPr>
              <w:t>0.48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3550" w:type="dxa"/>
            <w:gridSpan w:val="2"/>
            <w:vAlign w:val="center"/>
          </w:tcPr>
          <w:p>
            <w:pPr>
              <w:spacing w:line="240" w:lineRule="auto"/>
              <w:ind w:firstLine="0" w:firstLineChars="0"/>
              <w:jc w:val="center"/>
              <w:rPr>
                <w:rFonts w:cs="Times New Roman"/>
                <w:color w:val="auto"/>
                <w:sz w:val="24"/>
              </w:rPr>
            </w:pPr>
            <w:r>
              <w:rPr>
                <w:rFonts w:hAnsi="仿宋" w:cs="Times New Roman"/>
                <w:color w:val="auto"/>
                <w:sz w:val="24"/>
              </w:rPr>
              <w:t>合计</w:t>
            </w:r>
          </w:p>
        </w:tc>
        <w:tc>
          <w:tcPr>
            <w:tcW w:w="2002" w:type="dxa"/>
            <w:vAlign w:val="center"/>
          </w:tcPr>
          <w:p>
            <w:pPr>
              <w:spacing w:line="240" w:lineRule="auto"/>
              <w:ind w:firstLine="0" w:firstLineChars="0"/>
              <w:jc w:val="center"/>
              <w:rPr>
                <w:rFonts w:cs="Times New Roman"/>
                <w:color w:val="auto"/>
                <w:sz w:val="24"/>
              </w:rPr>
            </w:pPr>
            <w:r>
              <w:rPr>
                <w:rFonts w:cs="Times New Roman"/>
                <w:color w:val="auto"/>
                <w:sz w:val="24"/>
              </w:rPr>
              <w:t>-</w:t>
            </w:r>
          </w:p>
        </w:tc>
        <w:tc>
          <w:tcPr>
            <w:tcW w:w="1630" w:type="dxa"/>
            <w:vAlign w:val="center"/>
          </w:tcPr>
          <w:p>
            <w:pPr>
              <w:spacing w:line="240" w:lineRule="auto"/>
              <w:ind w:firstLine="0" w:firstLineChars="0"/>
              <w:jc w:val="center"/>
              <w:rPr>
                <w:rFonts w:cs="Times New Roman"/>
                <w:color w:val="auto"/>
                <w:sz w:val="24"/>
              </w:rPr>
            </w:pPr>
            <w:r>
              <w:rPr>
                <w:rFonts w:cs="Times New Roman"/>
                <w:color w:val="auto"/>
                <w:sz w:val="24"/>
              </w:rPr>
              <w:t>-</w:t>
            </w:r>
          </w:p>
        </w:tc>
        <w:tc>
          <w:tcPr>
            <w:tcW w:w="1322" w:type="dxa"/>
            <w:gridSpan w:val="2"/>
            <w:vAlign w:val="center"/>
          </w:tcPr>
          <w:p>
            <w:pPr>
              <w:spacing w:line="240" w:lineRule="auto"/>
              <w:ind w:firstLine="0" w:firstLineChars="0"/>
              <w:jc w:val="center"/>
              <w:rPr>
                <w:rFonts w:hint="default" w:eastAsia="仿宋" w:cs="Times New Roman"/>
                <w:color w:val="auto"/>
                <w:sz w:val="24"/>
                <w:lang w:val="en-US" w:eastAsia="zh-CN"/>
              </w:rPr>
            </w:pPr>
            <w:r>
              <w:rPr>
                <w:rFonts w:hint="eastAsia" w:eastAsia="仿宋" w:cs="Times New Roman"/>
                <w:color w:val="auto"/>
                <w:sz w:val="24"/>
                <w:lang w:val="en-US" w:eastAsia="zh-CN"/>
              </w:rPr>
              <w:t>0.48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3550" w:type="dxa"/>
            <w:gridSpan w:val="2"/>
            <w:vAlign w:val="center"/>
          </w:tcPr>
          <w:p>
            <w:pPr>
              <w:spacing w:line="240" w:lineRule="auto"/>
              <w:ind w:firstLine="0" w:firstLineChars="0"/>
              <w:jc w:val="center"/>
              <w:rPr>
                <w:rFonts w:cs="Times New Roman"/>
                <w:color w:val="auto"/>
                <w:sz w:val="24"/>
              </w:rPr>
            </w:pPr>
            <w:r>
              <w:rPr>
                <w:rFonts w:hAnsi="仿宋" w:cs="Times New Roman"/>
                <w:color w:val="auto"/>
                <w:sz w:val="24"/>
              </w:rPr>
              <w:t>是否构成重大危险源</w:t>
            </w:r>
          </w:p>
        </w:tc>
        <w:tc>
          <w:tcPr>
            <w:tcW w:w="4954" w:type="dxa"/>
            <w:gridSpan w:val="4"/>
            <w:vAlign w:val="center"/>
          </w:tcPr>
          <w:p>
            <w:pPr>
              <w:spacing w:line="240" w:lineRule="auto"/>
              <w:ind w:firstLine="0" w:firstLineChars="0"/>
              <w:jc w:val="center"/>
              <w:rPr>
                <w:rFonts w:cs="Times New Roman"/>
                <w:color w:val="auto"/>
                <w:sz w:val="24"/>
              </w:rPr>
            </w:pPr>
            <w:r>
              <w:rPr>
                <w:rFonts w:hAnsi="仿宋" w:cs="Times New Roman"/>
                <w:color w:val="auto"/>
                <w:sz w:val="24"/>
              </w:rPr>
              <w:t>否</w:t>
            </w:r>
          </w:p>
        </w:tc>
      </w:tr>
    </w:tbl>
    <w:p>
      <w:pPr>
        <w:ind w:firstLine="560"/>
        <w:rPr>
          <w:rFonts w:hint="eastAsia" w:hAnsi="仿宋" w:cs="Times New Roman"/>
          <w:color w:val="auto"/>
          <w:szCs w:val="28"/>
          <w:lang w:val="en-US" w:eastAsia="zh-CN"/>
        </w:rPr>
      </w:pPr>
      <w:r>
        <w:rPr>
          <w:rFonts w:hint="eastAsia" w:hAnsi="仿宋" w:cs="Times New Roman"/>
          <w:color w:val="auto"/>
          <w:szCs w:val="28"/>
          <w:lang w:val="en-US" w:eastAsia="zh-CN"/>
        </w:rPr>
        <w:t>②突发水环境事件风险等级表征</w:t>
      </w:r>
    </w:p>
    <w:p>
      <w:pPr>
        <w:ind w:firstLine="560"/>
        <w:rPr>
          <w:rFonts w:hint="eastAsia" w:hAnsi="仿宋" w:cs="Times New Roman"/>
          <w:color w:val="auto"/>
          <w:szCs w:val="28"/>
          <w:lang w:val="en-US" w:eastAsia="zh-CN"/>
        </w:rPr>
      </w:pPr>
      <w:r>
        <w:rPr>
          <w:rFonts w:hint="eastAsia" w:hAnsi="仿宋" w:cs="Times New Roman"/>
          <w:color w:val="auto"/>
          <w:szCs w:val="28"/>
          <w:lang w:val="en-US" w:eastAsia="zh-CN"/>
        </w:rPr>
        <w:t>企业突发水环境事件风险等级表征分为两种情况：</w:t>
      </w:r>
    </w:p>
    <w:p>
      <w:pPr>
        <w:ind w:firstLine="560"/>
        <w:rPr>
          <w:rFonts w:hint="eastAsia" w:hAnsi="仿宋" w:cs="Times New Roman"/>
          <w:color w:val="auto"/>
          <w:szCs w:val="28"/>
          <w:lang w:val="en-US" w:eastAsia="zh-CN"/>
        </w:rPr>
      </w:pPr>
      <w:r>
        <w:rPr>
          <w:rFonts w:hint="eastAsia" w:hAnsi="仿宋" w:cs="Times New Roman"/>
          <w:color w:val="auto"/>
          <w:szCs w:val="28"/>
          <w:lang w:val="en-US" w:eastAsia="zh-CN"/>
        </w:rPr>
        <w:t>（1）Q＜1时，企业突发水环境事件风险等级表示为“一般-水（Q0）”。</w:t>
      </w:r>
    </w:p>
    <w:p>
      <w:pPr>
        <w:ind w:firstLine="560"/>
        <w:rPr>
          <w:rFonts w:hint="eastAsia" w:hAnsi="仿宋" w:cs="Times New Roman"/>
          <w:color w:val="auto"/>
          <w:szCs w:val="28"/>
          <w:lang w:val="en-US" w:eastAsia="zh-CN"/>
        </w:rPr>
      </w:pPr>
      <w:r>
        <w:rPr>
          <w:rFonts w:hint="eastAsia" w:hAnsi="仿宋" w:cs="Times New Roman"/>
          <w:color w:val="auto"/>
          <w:szCs w:val="28"/>
          <w:lang w:val="en-US" w:eastAsia="zh-CN"/>
        </w:rPr>
        <w:t>（2）Q≥1时，企业突发水环境事件风险等级表示为“环境风险等级-水（Q水平-M类型-E类型）”。</w:t>
      </w:r>
    </w:p>
    <w:p>
      <w:pPr>
        <w:ind w:firstLine="560"/>
        <w:rPr>
          <w:rFonts w:hint="eastAsia" w:hAnsi="仿宋" w:cs="Times New Roman"/>
          <w:color w:val="auto"/>
          <w:szCs w:val="28"/>
          <w:lang w:val="en-US" w:eastAsia="zh-CN"/>
        </w:rPr>
      </w:pPr>
      <w:r>
        <w:rPr>
          <w:rFonts w:hint="eastAsia" w:hAnsi="仿宋" w:cs="Times New Roman"/>
          <w:color w:val="auto"/>
          <w:szCs w:val="28"/>
          <w:lang w:val="en-US" w:eastAsia="zh-CN"/>
        </w:rPr>
        <w:t>本公司Q=0.48＜1，故本公司突发水环境事件风险等级为“一般-水（Q0）”。</w:t>
      </w:r>
    </w:p>
    <w:p>
      <w:pPr>
        <w:pStyle w:val="6"/>
      </w:pPr>
      <w:bookmarkStart w:id="61" w:name="_Toc4417"/>
      <w:bookmarkStart w:id="62" w:name="_Toc17671"/>
      <w:r>
        <w:t>7.2确定工艺过程与环境风险控制水平（M）</w:t>
      </w:r>
      <w:bookmarkEnd w:id="61"/>
      <w:bookmarkEnd w:id="62"/>
    </w:p>
    <w:p>
      <w:pPr>
        <w:rPr>
          <w:rFonts w:eastAsia="仿宋"/>
        </w:rPr>
      </w:pPr>
      <w:r>
        <w:rPr>
          <w:rFonts w:eastAsia="仿宋"/>
        </w:rPr>
        <w:t>采用评分法对企业生产工艺、安全生产控制、环境风险防控措施、环评及批复落实情况、废水排放去向等指标进行评估汇总，确定企业生产工艺与环境风险控制水平（M）。</w:t>
      </w:r>
    </w:p>
    <w:p>
      <w:pPr>
        <w:rPr>
          <w:rFonts w:eastAsia="仿宋"/>
        </w:rPr>
      </w:pPr>
      <w:r>
        <w:rPr>
          <w:rFonts w:eastAsia="仿宋"/>
        </w:rPr>
        <w:t>本报告3.4~3.6节已对企业生产工艺、安全生产控制、环境风险防控措施、环评及批复落实情况等指标进行了评估。</w:t>
      </w:r>
    </w:p>
    <w:p>
      <w:pPr>
        <w:rPr>
          <w:rFonts w:eastAsia="仿宋"/>
        </w:rPr>
      </w:pPr>
      <w:r>
        <w:rPr>
          <w:rFonts w:eastAsia="仿宋"/>
        </w:rPr>
        <w:t>企业雨排水、生产废水排放去向情况如下所述：</w:t>
      </w:r>
    </w:p>
    <w:p>
      <w:pPr>
        <w:numPr>
          <w:ilvl w:val="0"/>
          <w:numId w:val="15"/>
        </w:numPr>
        <w:rPr>
          <w:rFonts w:eastAsia="仿宋"/>
        </w:rPr>
      </w:pPr>
      <w:r>
        <w:rPr>
          <w:rFonts w:eastAsia="仿宋"/>
        </w:rPr>
        <w:t>雨水</w:t>
      </w:r>
    </w:p>
    <w:p>
      <w:pPr>
        <w:rPr>
          <w:rFonts w:eastAsia="仿宋"/>
        </w:rPr>
      </w:pPr>
      <w:r>
        <w:rPr>
          <w:rFonts w:eastAsia="仿宋"/>
        </w:rPr>
        <w:t>屋面采用有组织雨水收集后排入厂区地埋雨水管道，最终排入雨</w:t>
      </w:r>
      <w:r>
        <w:rPr>
          <w:rFonts w:hint="eastAsia" w:eastAsia="仿宋"/>
          <w:lang w:val="en-US" w:eastAsia="zh-CN"/>
        </w:rPr>
        <w:t>周边农田</w:t>
      </w:r>
      <w:r>
        <w:rPr>
          <w:rFonts w:eastAsia="仿宋"/>
        </w:rPr>
        <w:t>。</w:t>
      </w:r>
    </w:p>
    <w:p>
      <w:pPr>
        <w:rPr>
          <w:rFonts w:eastAsia="仿宋"/>
        </w:rPr>
      </w:pPr>
      <w:r>
        <w:rPr>
          <w:rFonts w:eastAsia="仿宋"/>
        </w:rPr>
        <w:t>（2）生活污水</w:t>
      </w:r>
    </w:p>
    <w:p>
      <w:pPr>
        <w:rPr>
          <w:rFonts w:eastAsia="仿宋"/>
        </w:rPr>
      </w:pPr>
      <w:r>
        <w:rPr>
          <w:rFonts w:eastAsia="仿宋"/>
        </w:rPr>
        <w:t>生活污水经过化粪池处理，定期进行清掏，用于农田施肥，不外排</w:t>
      </w:r>
      <w:r>
        <w:rPr>
          <w:rFonts w:eastAsia="仿宋"/>
          <w:sz w:val="24"/>
          <w:szCs w:val="24"/>
        </w:rPr>
        <w:t>。</w:t>
      </w:r>
      <w:r>
        <w:rPr>
          <w:rFonts w:eastAsia="仿宋"/>
        </w:rPr>
        <w:t>企业生产工艺与环境风险控制水平评估汇总见表7.2-1：</w:t>
      </w:r>
    </w:p>
    <w:p>
      <w:pPr>
        <w:pStyle w:val="117"/>
        <w:spacing w:before="120" w:after="120"/>
        <w:jc w:val="center"/>
        <w:rPr>
          <w:rFonts w:eastAsia="仿宋"/>
        </w:rPr>
      </w:pPr>
      <w:r>
        <w:rPr>
          <w:rFonts w:eastAsia="仿宋"/>
        </w:rPr>
        <w:t>表7.2-1  企业生产工艺与环境风险控制水平评估指标</w:t>
      </w:r>
    </w:p>
    <w:tbl>
      <w:tblPr>
        <w:tblStyle w:val="88"/>
        <w:tblW w:w="852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99"/>
        <w:gridCol w:w="3164"/>
        <w:gridCol w:w="928"/>
        <w:gridCol w:w="17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63" w:type="dxa"/>
            <w:gridSpan w:val="2"/>
            <w:tcBorders>
              <w:tl2br w:val="nil"/>
              <w:tr2bl w:val="nil"/>
            </w:tcBorders>
            <w:vAlign w:val="center"/>
          </w:tcPr>
          <w:p>
            <w:pPr>
              <w:autoSpaceDE w:val="0"/>
              <w:autoSpaceDN w:val="0"/>
              <w:adjustRightInd w:val="0"/>
              <w:spacing w:line="240" w:lineRule="auto"/>
              <w:ind w:firstLine="0" w:firstLineChars="0"/>
              <w:jc w:val="center"/>
              <w:rPr>
                <w:rFonts w:eastAsia="仿宋"/>
                <w:b/>
                <w:bCs/>
                <w:sz w:val="24"/>
                <w:szCs w:val="24"/>
              </w:rPr>
            </w:pPr>
            <w:r>
              <w:rPr>
                <w:rFonts w:eastAsia="仿宋"/>
                <w:b/>
                <w:bCs/>
                <w:spacing w:val="100"/>
                <w:sz w:val="24"/>
                <w:szCs w:val="24"/>
              </w:rPr>
              <w:t>评估指</w:t>
            </w:r>
            <w:r>
              <w:rPr>
                <w:rFonts w:eastAsia="仿宋"/>
                <w:b/>
                <w:bCs/>
                <w:sz w:val="24"/>
                <w:szCs w:val="24"/>
              </w:rPr>
              <w:t>标</w:t>
            </w:r>
          </w:p>
        </w:tc>
        <w:tc>
          <w:tcPr>
            <w:tcW w:w="928" w:type="dxa"/>
            <w:tcBorders>
              <w:tl2br w:val="nil"/>
              <w:tr2bl w:val="nil"/>
            </w:tcBorders>
            <w:vAlign w:val="center"/>
          </w:tcPr>
          <w:p>
            <w:pPr>
              <w:autoSpaceDE w:val="0"/>
              <w:autoSpaceDN w:val="0"/>
              <w:adjustRightInd w:val="0"/>
              <w:spacing w:line="240" w:lineRule="auto"/>
              <w:ind w:firstLine="0" w:firstLineChars="0"/>
              <w:jc w:val="center"/>
              <w:rPr>
                <w:rFonts w:eastAsia="仿宋"/>
                <w:b/>
                <w:bCs/>
                <w:sz w:val="24"/>
                <w:szCs w:val="24"/>
              </w:rPr>
            </w:pPr>
            <w:r>
              <w:rPr>
                <w:rFonts w:eastAsia="仿宋"/>
                <w:b/>
                <w:bCs/>
                <w:sz w:val="24"/>
                <w:szCs w:val="24"/>
              </w:rPr>
              <w:t>分值</w:t>
            </w:r>
          </w:p>
        </w:tc>
        <w:tc>
          <w:tcPr>
            <w:tcW w:w="1737" w:type="dxa"/>
            <w:tcBorders>
              <w:tl2br w:val="nil"/>
              <w:tr2bl w:val="nil"/>
            </w:tcBorders>
            <w:vAlign w:val="center"/>
          </w:tcPr>
          <w:p>
            <w:pPr>
              <w:autoSpaceDE w:val="0"/>
              <w:autoSpaceDN w:val="0"/>
              <w:adjustRightInd w:val="0"/>
              <w:spacing w:line="240" w:lineRule="auto"/>
              <w:ind w:firstLine="0" w:firstLineChars="0"/>
              <w:jc w:val="center"/>
              <w:rPr>
                <w:rFonts w:eastAsia="仿宋"/>
                <w:b/>
                <w:bCs/>
                <w:sz w:val="24"/>
                <w:szCs w:val="24"/>
              </w:rPr>
            </w:pPr>
            <w:r>
              <w:rPr>
                <w:rFonts w:eastAsia="仿宋"/>
                <w:b/>
                <w:bCs/>
                <w:sz w:val="24"/>
                <w:szCs w:val="24"/>
              </w:rPr>
              <w:t>企业分值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63" w:type="dxa"/>
            <w:gridSpan w:val="2"/>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生产工艺</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20</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9" w:type="dxa"/>
            <w:vMerge w:val="restart"/>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安全生产控制（8分）</w:t>
            </w:r>
          </w:p>
        </w:tc>
        <w:tc>
          <w:tcPr>
            <w:tcW w:w="3164"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消防验收</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2</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9"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p>
        </w:tc>
        <w:tc>
          <w:tcPr>
            <w:tcW w:w="3164"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危险化学品安全评价</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2</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9"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p>
        </w:tc>
        <w:tc>
          <w:tcPr>
            <w:tcW w:w="3164"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安全生产许可</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2</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9"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p>
        </w:tc>
        <w:tc>
          <w:tcPr>
            <w:tcW w:w="3164"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危险化学品重大危险源备案</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2</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9" w:type="dxa"/>
            <w:vMerge w:val="restart"/>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水环境风险防控措施</w:t>
            </w:r>
          </w:p>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（40分）</w:t>
            </w:r>
          </w:p>
        </w:tc>
        <w:tc>
          <w:tcPr>
            <w:tcW w:w="3164"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截流措施</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5</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9"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p>
        </w:tc>
        <w:tc>
          <w:tcPr>
            <w:tcW w:w="3164"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事故排水收集措施</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10</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9"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p>
        </w:tc>
        <w:tc>
          <w:tcPr>
            <w:tcW w:w="3164"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清净下水系统防控措施</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5</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9"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p>
        </w:tc>
        <w:tc>
          <w:tcPr>
            <w:tcW w:w="3164"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雨水系统防控措施</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10</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9"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p>
        </w:tc>
        <w:tc>
          <w:tcPr>
            <w:tcW w:w="3164"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生产废水系统防控措施</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10</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9" w:type="dxa"/>
            <w:vMerge w:val="restart"/>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大气环境风险防控措施</w:t>
            </w:r>
          </w:p>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（12分）</w:t>
            </w:r>
          </w:p>
        </w:tc>
        <w:tc>
          <w:tcPr>
            <w:tcW w:w="3164"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毒性气体泄漏紧急处置装置</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8</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9" w:type="dxa"/>
            <w:vMerge w:val="continue"/>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p>
        </w:tc>
        <w:tc>
          <w:tcPr>
            <w:tcW w:w="3164"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生产区域或厂界毒性气体泄漏监控预警系统</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4</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63" w:type="dxa"/>
            <w:gridSpan w:val="2"/>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环评及批复的其他环境风险防控措施落实情况</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10</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63" w:type="dxa"/>
            <w:gridSpan w:val="2"/>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废水排放去向</w:t>
            </w:r>
          </w:p>
        </w:tc>
        <w:tc>
          <w:tcPr>
            <w:tcW w:w="928"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10</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91" w:type="dxa"/>
            <w:gridSpan w:val="3"/>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总计</w:t>
            </w:r>
          </w:p>
        </w:tc>
        <w:tc>
          <w:tcPr>
            <w:tcW w:w="1737" w:type="dxa"/>
            <w:tcBorders>
              <w:tl2br w:val="nil"/>
              <w:tr2bl w:val="nil"/>
            </w:tcBorders>
            <w:vAlign w:val="center"/>
          </w:tcPr>
          <w:p>
            <w:pPr>
              <w:autoSpaceDE w:val="0"/>
              <w:autoSpaceDN w:val="0"/>
              <w:adjustRightInd w:val="0"/>
              <w:snapToGrid w:val="0"/>
              <w:spacing w:line="240" w:lineRule="auto"/>
              <w:ind w:firstLine="0" w:firstLineChars="0"/>
              <w:jc w:val="center"/>
              <w:rPr>
                <w:rFonts w:eastAsia="仿宋"/>
                <w:sz w:val="24"/>
                <w:szCs w:val="24"/>
              </w:rPr>
            </w:pPr>
            <w:r>
              <w:rPr>
                <w:rFonts w:eastAsia="仿宋"/>
                <w:sz w:val="24"/>
                <w:szCs w:val="24"/>
              </w:rPr>
              <w:t>34</w:t>
            </w:r>
          </w:p>
        </w:tc>
      </w:tr>
    </w:tbl>
    <w:p>
      <w:pPr>
        <w:jc w:val="center"/>
        <w:rPr>
          <w:rFonts w:eastAsia="仿宋"/>
          <w:b/>
          <w:bCs/>
        </w:rPr>
      </w:pPr>
      <w:r>
        <w:rPr>
          <w:rFonts w:eastAsia="仿宋"/>
          <w:b/>
          <w:bCs/>
        </w:rPr>
        <w:t>表7.2-2   企业生产工艺过程与环境风险控制水平</w:t>
      </w:r>
    </w:p>
    <w:tbl>
      <w:tblPr>
        <w:tblStyle w:val="88"/>
        <w:tblW w:w="852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64" w:type="dxa"/>
            <w:tcBorders>
              <w:tl2br w:val="nil"/>
              <w:tr2bl w:val="nil"/>
            </w:tcBorders>
            <w:vAlign w:val="center"/>
          </w:tcPr>
          <w:p>
            <w:pPr>
              <w:spacing w:line="240" w:lineRule="auto"/>
              <w:ind w:firstLine="0" w:firstLineChars="0"/>
              <w:jc w:val="center"/>
              <w:rPr>
                <w:rFonts w:eastAsia="仿宋"/>
                <w:b/>
                <w:bCs/>
                <w:sz w:val="24"/>
                <w:szCs w:val="24"/>
              </w:rPr>
            </w:pPr>
            <w:r>
              <w:rPr>
                <w:rFonts w:eastAsia="仿宋"/>
                <w:b/>
                <w:bCs/>
                <w:sz w:val="24"/>
                <w:szCs w:val="24"/>
              </w:rPr>
              <w:t>工艺过程与环境风险控制水平值</w:t>
            </w:r>
          </w:p>
        </w:tc>
        <w:tc>
          <w:tcPr>
            <w:tcW w:w="4264" w:type="dxa"/>
            <w:tcBorders>
              <w:tl2br w:val="nil"/>
              <w:tr2bl w:val="nil"/>
            </w:tcBorders>
            <w:vAlign w:val="center"/>
          </w:tcPr>
          <w:p>
            <w:pPr>
              <w:spacing w:line="240" w:lineRule="auto"/>
              <w:ind w:firstLine="0" w:firstLineChars="0"/>
              <w:jc w:val="center"/>
              <w:rPr>
                <w:rFonts w:eastAsia="仿宋"/>
                <w:b/>
                <w:bCs/>
                <w:sz w:val="24"/>
                <w:szCs w:val="24"/>
              </w:rPr>
            </w:pPr>
            <w:r>
              <w:rPr>
                <w:rFonts w:eastAsia="仿宋"/>
                <w:b/>
                <w:bCs/>
                <w:sz w:val="24"/>
                <w:szCs w:val="24"/>
              </w:rPr>
              <w:t>工艺过程与环境风险控制水平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64" w:type="dxa"/>
            <w:tcBorders>
              <w:tl2br w:val="nil"/>
              <w:tr2bl w:val="nil"/>
            </w:tcBorders>
            <w:vAlign w:val="center"/>
          </w:tcPr>
          <w:p>
            <w:pPr>
              <w:spacing w:line="240" w:lineRule="auto"/>
              <w:ind w:firstLine="0" w:firstLineChars="0"/>
              <w:jc w:val="center"/>
              <w:rPr>
                <w:rFonts w:eastAsia="仿宋"/>
                <w:sz w:val="24"/>
                <w:szCs w:val="24"/>
              </w:rPr>
            </w:pPr>
            <w:r>
              <w:rPr>
                <w:rFonts w:eastAsia="仿宋"/>
                <w:sz w:val="24"/>
                <w:szCs w:val="24"/>
              </w:rPr>
              <w:t>M≤25</w:t>
            </w:r>
          </w:p>
        </w:tc>
        <w:tc>
          <w:tcPr>
            <w:tcW w:w="4264" w:type="dxa"/>
            <w:tcBorders>
              <w:tl2br w:val="nil"/>
              <w:tr2bl w:val="nil"/>
            </w:tcBorders>
            <w:vAlign w:val="center"/>
          </w:tcPr>
          <w:p>
            <w:pPr>
              <w:spacing w:line="240" w:lineRule="auto"/>
              <w:ind w:firstLine="0" w:firstLineChars="0"/>
              <w:jc w:val="center"/>
              <w:rPr>
                <w:rFonts w:eastAsia="仿宋"/>
                <w:sz w:val="24"/>
                <w:szCs w:val="24"/>
              </w:rPr>
            </w:pPr>
            <w:r>
              <w:rPr>
                <w:rFonts w:eastAsia="仿宋"/>
                <w:sz w:val="24"/>
                <w:szCs w:val="24"/>
              </w:rPr>
              <w:t>M1类水平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64" w:type="dxa"/>
            <w:tcBorders>
              <w:tl2br w:val="nil"/>
              <w:tr2bl w:val="nil"/>
            </w:tcBorders>
            <w:vAlign w:val="center"/>
          </w:tcPr>
          <w:p>
            <w:pPr>
              <w:spacing w:line="240" w:lineRule="auto"/>
              <w:ind w:firstLine="0" w:firstLineChars="0"/>
              <w:jc w:val="center"/>
              <w:rPr>
                <w:rFonts w:eastAsia="仿宋"/>
                <w:sz w:val="24"/>
                <w:szCs w:val="24"/>
              </w:rPr>
            </w:pPr>
            <w:r>
              <w:rPr>
                <w:rFonts w:eastAsia="仿宋"/>
                <w:sz w:val="24"/>
                <w:szCs w:val="24"/>
              </w:rPr>
              <w:t>25＜M≤45</w:t>
            </w:r>
          </w:p>
        </w:tc>
        <w:tc>
          <w:tcPr>
            <w:tcW w:w="4264" w:type="dxa"/>
            <w:tcBorders>
              <w:tl2br w:val="nil"/>
              <w:tr2bl w:val="nil"/>
            </w:tcBorders>
            <w:vAlign w:val="center"/>
          </w:tcPr>
          <w:p>
            <w:pPr>
              <w:spacing w:line="240" w:lineRule="auto"/>
              <w:ind w:firstLine="0" w:firstLineChars="0"/>
              <w:jc w:val="center"/>
              <w:rPr>
                <w:rFonts w:eastAsia="仿宋"/>
                <w:sz w:val="24"/>
                <w:szCs w:val="24"/>
              </w:rPr>
            </w:pPr>
            <w:r>
              <w:rPr>
                <w:rFonts w:eastAsia="仿宋"/>
                <w:sz w:val="24"/>
                <w:szCs w:val="24"/>
              </w:rPr>
              <w:t>M2类水平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64" w:type="dxa"/>
            <w:tcBorders>
              <w:tl2br w:val="nil"/>
              <w:tr2bl w:val="nil"/>
            </w:tcBorders>
            <w:vAlign w:val="center"/>
          </w:tcPr>
          <w:p>
            <w:pPr>
              <w:spacing w:line="240" w:lineRule="auto"/>
              <w:ind w:firstLine="0" w:firstLineChars="0"/>
              <w:jc w:val="center"/>
              <w:rPr>
                <w:rFonts w:eastAsia="仿宋"/>
                <w:sz w:val="24"/>
                <w:szCs w:val="24"/>
              </w:rPr>
            </w:pPr>
            <w:r>
              <w:rPr>
                <w:rFonts w:eastAsia="仿宋"/>
                <w:sz w:val="24"/>
                <w:szCs w:val="24"/>
              </w:rPr>
              <w:t>45＜M≤60</w:t>
            </w:r>
          </w:p>
        </w:tc>
        <w:tc>
          <w:tcPr>
            <w:tcW w:w="4264" w:type="dxa"/>
            <w:tcBorders>
              <w:tl2br w:val="nil"/>
              <w:tr2bl w:val="nil"/>
            </w:tcBorders>
            <w:vAlign w:val="center"/>
          </w:tcPr>
          <w:p>
            <w:pPr>
              <w:spacing w:line="240" w:lineRule="auto"/>
              <w:ind w:firstLine="0" w:firstLineChars="0"/>
              <w:jc w:val="center"/>
              <w:rPr>
                <w:rFonts w:eastAsia="仿宋"/>
                <w:sz w:val="24"/>
                <w:szCs w:val="24"/>
              </w:rPr>
            </w:pPr>
            <w:r>
              <w:rPr>
                <w:rFonts w:eastAsia="仿宋"/>
                <w:sz w:val="24"/>
                <w:szCs w:val="24"/>
              </w:rPr>
              <w:t>M3类水平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64" w:type="dxa"/>
            <w:tcBorders>
              <w:tl2br w:val="nil"/>
              <w:tr2bl w:val="nil"/>
            </w:tcBorders>
            <w:vAlign w:val="center"/>
          </w:tcPr>
          <w:p>
            <w:pPr>
              <w:spacing w:line="240" w:lineRule="auto"/>
              <w:ind w:firstLine="0" w:firstLineChars="0"/>
              <w:jc w:val="center"/>
              <w:rPr>
                <w:rFonts w:eastAsia="仿宋"/>
                <w:sz w:val="24"/>
                <w:szCs w:val="24"/>
              </w:rPr>
            </w:pPr>
            <w:r>
              <w:rPr>
                <w:rFonts w:eastAsia="仿宋"/>
                <w:sz w:val="24"/>
                <w:szCs w:val="24"/>
              </w:rPr>
              <w:t>M＞60</w:t>
            </w:r>
          </w:p>
        </w:tc>
        <w:tc>
          <w:tcPr>
            <w:tcW w:w="4264" w:type="dxa"/>
            <w:tcBorders>
              <w:tl2br w:val="nil"/>
              <w:tr2bl w:val="nil"/>
            </w:tcBorders>
            <w:vAlign w:val="center"/>
          </w:tcPr>
          <w:p>
            <w:pPr>
              <w:spacing w:line="240" w:lineRule="auto"/>
              <w:ind w:firstLine="0" w:firstLineChars="0"/>
              <w:jc w:val="center"/>
              <w:rPr>
                <w:rFonts w:eastAsia="仿宋"/>
                <w:sz w:val="24"/>
                <w:szCs w:val="24"/>
              </w:rPr>
            </w:pPr>
            <w:r>
              <w:rPr>
                <w:rFonts w:eastAsia="仿宋"/>
                <w:sz w:val="24"/>
                <w:szCs w:val="24"/>
              </w:rPr>
              <w:t>M4类水平</w:t>
            </w:r>
          </w:p>
        </w:tc>
      </w:tr>
    </w:tbl>
    <w:p>
      <w:pPr>
        <w:rPr>
          <w:rFonts w:eastAsia="仿宋"/>
        </w:rPr>
      </w:pPr>
      <w:r>
        <w:rPr>
          <w:rFonts w:eastAsia="仿宋"/>
        </w:rPr>
        <w:t>由表7.2-1得知，企业M值为34，由表7.2-2得出企业工艺过程与环境风险控制水平为25＜M≤45，属M2类水平。</w:t>
      </w:r>
    </w:p>
    <w:p>
      <w:pPr>
        <w:pStyle w:val="6"/>
      </w:pPr>
      <w:bookmarkStart w:id="63" w:name="_Toc2162"/>
      <w:bookmarkStart w:id="64" w:name="_Toc15664"/>
      <w:r>
        <w:t>7.</w:t>
      </w:r>
      <w:r>
        <w:rPr>
          <w:rFonts w:hint="eastAsia"/>
        </w:rPr>
        <w:t>3</w:t>
      </w:r>
      <w:r>
        <w:t>确定企业环境风险等级</w:t>
      </w:r>
      <w:bookmarkEnd w:id="63"/>
      <w:bookmarkEnd w:id="64"/>
    </w:p>
    <w:p>
      <w:pPr>
        <w:jc w:val="center"/>
        <w:rPr>
          <w:rFonts w:ascii="Times New Roman" w:hAnsi="Times New Roman" w:eastAsia="仿宋" w:cs="Times New Roman"/>
          <w:b/>
          <w:bCs/>
        </w:rPr>
      </w:pPr>
      <w:r>
        <w:rPr>
          <w:rFonts w:hint="eastAsia" w:ascii="Times New Roman" w:hAnsi="Times New Roman" w:eastAsia="仿宋" w:cs="Times New Roman"/>
          <w:b/>
          <w:bCs/>
        </w:rPr>
        <w:t>表7.3-1 环境风险受体敏感性划分表</w:t>
      </w:r>
    </w:p>
    <w:tbl>
      <w:tblPr>
        <w:tblStyle w:val="88"/>
        <w:tblW w:w="848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5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tl2br w:val="nil"/>
              <w:tr2bl w:val="nil"/>
            </w:tcBorders>
            <w:vAlign w:val="center"/>
          </w:tcPr>
          <w:p>
            <w:pPr>
              <w:kinsoku w:val="0"/>
              <w:spacing w:line="240" w:lineRule="auto"/>
              <w:ind w:firstLine="0" w:firstLineChars="0"/>
              <w:jc w:val="center"/>
              <w:rPr>
                <w:rFonts w:eastAsia="仿宋"/>
                <w:b/>
                <w:bCs/>
                <w:sz w:val="21"/>
                <w:szCs w:val="21"/>
              </w:rPr>
            </w:pPr>
            <w:r>
              <w:rPr>
                <w:rFonts w:eastAsia="仿宋"/>
                <w:b/>
                <w:bCs/>
                <w:sz w:val="21"/>
                <w:szCs w:val="21"/>
              </w:rPr>
              <w:t>类别</w:t>
            </w:r>
          </w:p>
        </w:tc>
        <w:tc>
          <w:tcPr>
            <w:tcW w:w="7521" w:type="dxa"/>
            <w:tcBorders>
              <w:tl2br w:val="nil"/>
              <w:tr2bl w:val="nil"/>
            </w:tcBorders>
            <w:vAlign w:val="center"/>
          </w:tcPr>
          <w:p>
            <w:pPr>
              <w:kinsoku w:val="0"/>
              <w:spacing w:line="240" w:lineRule="auto"/>
              <w:ind w:firstLine="0" w:firstLineChars="0"/>
              <w:jc w:val="center"/>
              <w:rPr>
                <w:rFonts w:eastAsia="仿宋"/>
                <w:b/>
                <w:bCs/>
                <w:sz w:val="21"/>
                <w:szCs w:val="21"/>
              </w:rPr>
            </w:pPr>
            <w:r>
              <w:rPr>
                <w:rFonts w:eastAsia="仿宋"/>
                <w:b/>
                <w:bCs/>
                <w:sz w:val="21"/>
                <w:szCs w:val="21"/>
              </w:rPr>
              <w:t>环境风险受体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tl2br w:val="nil"/>
              <w:tr2bl w:val="nil"/>
            </w:tcBorders>
            <w:vAlign w:val="center"/>
          </w:tcPr>
          <w:p>
            <w:pPr>
              <w:ind w:firstLine="0" w:firstLineChars="0"/>
              <w:jc w:val="center"/>
              <w:rPr>
                <w:rFonts w:eastAsia="仿宋"/>
                <w:sz w:val="21"/>
                <w:szCs w:val="21"/>
              </w:rPr>
            </w:pPr>
            <w:r>
              <w:rPr>
                <w:rFonts w:eastAsia="仿宋"/>
                <w:sz w:val="21"/>
                <w:szCs w:val="21"/>
              </w:rPr>
              <w:t>类型1（E1）</w:t>
            </w:r>
          </w:p>
        </w:tc>
        <w:tc>
          <w:tcPr>
            <w:tcW w:w="7521" w:type="dxa"/>
            <w:tcBorders>
              <w:tl2br w:val="nil"/>
              <w:tr2bl w:val="nil"/>
            </w:tcBorders>
            <w:vAlign w:val="center"/>
          </w:tcPr>
          <w:p>
            <w:pPr>
              <w:ind w:firstLine="0" w:firstLineChars="0"/>
              <w:rPr>
                <w:rFonts w:eastAsia="仿宋"/>
                <w:sz w:val="21"/>
                <w:szCs w:val="21"/>
              </w:rPr>
            </w:pPr>
            <w:r>
              <w:rPr>
                <w:rFonts w:eastAsia="仿宋"/>
                <w:sz w:val="21"/>
                <w:szCs w:val="21"/>
              </w:rPr>
              <w:t>●企业雨水排口、清净下水排口、污水排口下游10公里范围内有如下一类或多类环境风险受体的：乡镇及以上城镇饮用水水源（地表水或地下水）保护区；自来水厂取水口；水源</w:t>
            </w:r>
            <w:r>
              <w:rPr>
                <w:rFonts w:hint="eastAsia" w:eastAsia="仿宋"/>
                <w:sz w:val="21"/>
                <w:szCs w:val="21"/>
                <w:lang w:eastAsia="zh-CN"/>
              </w:rPr>
              <w:t>函</w:t>
            </w:r>
            <w:r>
              <w:rPr>
                <w:rFonts w:eastAsia="仿宋"/>
                <w:sz w:val="21"/>
                <w:szCs w:val="21"/>
              </w:rPr>
              <w:t>养区；自然保护区；重要湿地；珍稀濒危野生动植物天然集中分布区；重要水生生物的自然产卵场及索饵场、越冬场和洄游通道；风景名胜区；特殊生态系统；世界文化和自然遗产地；红树林、珊瑚礁等滨海湿地生态系统；珍稀、濒危海洋生物的天然集中分布区；海洋特别保护区；海上自然保护区；盐场保护区；海水浴场；海洋自然历史遗迹；</w:t>
            </w:r>
          </w:p>
          <w:p>
            <w:pPr>
              <w:ind w:firstLine="0" w:firstLineChars="0"/>
              <w:rPr>
                <w:rFonts w:eastAsia="仿宋"/>
                <w:sz w:val="21"/>
                <w:szCs w:val="21"/>
              </w:rPr>
            </w:pPr>
            <w:r>
              <w:rPr>
                <w:rFonts w:eastAsia="仿宋"/>
                <w:sz w:val="21"/>
                <w:szCs w:val="21"/>
              </w:rPr>
              <w:t>●以企业雨水排口（含泄洪渠）、清净下水排口、</w:t>
            </w:r>
            <w:r>
              <w:fldChar w:fldCharType="begin"/>
            </w:r>
            <w:r>
              <w:instrText xml:space="preserve"> HYPERLINK "http://cpro.baidu.com/cpro/ui/uijs.php?adclass=0&amp;app_id=0&amp;c=news&amp;cf=1001&amp;ch=0&amp;di=128&amp;fv=0&amp;is_app=0&amp;jk=90efb50d9e7a508f&amp;k=%B7%CF%CB%AE&amp;k0=%B7%CF%CB%AE&amp;kdi0=0&amp;luki=9&amp;n=10&amp;p=baidu&amp;q=baidusiteerror_cpr&amp;rb=1&amp;rs=1&amp;seller_id=1&amp;sid=8f507a9edb5ef90&amp;ssp2=1&amp;stid=0&amp;t=tpclicked3_hc&amp;tu=u1698901&amp;u=http%3A%2F%2F3y%2Euu456%2Ecom%2Fbp%5F6fwd727pcz2teb98imus%5F4%2Ehtml&amp;urlid=0" \t "_blank" </w:instrText>
            </w:r>
            <w:r>
              <w:fldChar w:fldCharType="separate"/>
            </w:r>
            <w:r>
              <w:rPr>
                <w:rFonts w:eastAsia="仿宋"/>
                <w:sz w:val="21"/>
                <w:szCs w:val="21"/>
              </w:rPr>
              <w:t>废水</w:t>
            </w:r>
            <w:r>
              <w:rPr>
                <w:rFonts w:eastAsia="仿宋"/>
                <w:sz w:val="21"/>
                <w:szCs w:val="21"/>
              </w:rPr>
              <w:fldChar w:fldCharType="end"/>
            </w:r>
            <w:r>
              <w:rPr>
                <w:rFonts w:eastAsia="仿宋"/>
                <w:sz w:val="21"/>
                <w:szCs w:val="21"/>
              </w:rPr>
              <w:t>总排口算起，</w:t>
            </w:r>
            <w:r>
              <w:fldChar w:fldCharType="begin"/>
            </w:r>
            <w:r>
              <w:instrText xml:space="preserve"> HYPERLINK "http://cpro.baidu.com/cpro/ui/uijs.php?adclass=0&amp;app_id=0&amp;c=news&amp;cf=1001&amp;ch=0&amp;di=128&amp;fv=0&amp;is_app=0&amp;jk=90efb50d9e7a508f&amp;k=%C5%C5%CB%AE&amp;k0=%C5%C5%CB%AE&amp;kdi0=0&amp;luki=6&amp;n=10&amp;p=baidu&amp;q=baidusiteerror_cpr&amp;rb=1&amp;rs=1&amp;seller_id=1&amp;sid=8f507a9edb5ef90&amp;ssp2=1&amp;stid=0&amp;t=tpclicked3_hc&amp;tu=u1698901&amp;u=http%3A%2F%2F3y%2Euu456%2Ecom%2Fbp%5F6fwd727pcz2teb98imus%5F4%2Ehtml&amp;urlid=0" \t "_blank" </w:instrText>
            </w:r>
            <w:r>
              <w:fldChar w:fldCharType="separate"/>
            </w:r>
            <w:r>
              <w:rPr>
                <w:rFonts w:eastAsia="仿宋"/>
                <w:sz w:val="21"/>
                <w:szCs w:val="21"/>
              </w:rPr>
              <w:t>排水</w:t>
            </w:r>
            <w:r>
              <w:rPr>
                <w:rFonts w:eastAsia="仿宋"/>
                <w:sz w:val="21"/>
                <w:szCs w:val="21"/>
              </w:rPr>
              <w:fldChar w:fldCharType="end"/>
            </w:r>
            <w:r>
              <w:rPr>
                <w:rFonts w:eastAsia="仿宋"/>
                <w:sz w:val="21"/>
                <w:szCs w:val="21"/>
              </w:rPr>
              <w:t>进入受纳河流最大流速时，24小时流经范围内涉跨国界或省界的；</w:t>
            </w:r>
          </w:p>
          <w:p>
            <w:pPr>
              <w:ind w:firstLine="0" w:firstLineChars="0"/>
              <w:rPr>
                <w:rFonts w:eastAsia="仿宋"/>
                <w:sz w:val="21"/>
                <w:szCs w:val="21"/>
              </w:rPr>
            </w:pPr>
            <w:r>
              <w:rPr>
                <w:rFonts w:eastAsia="仿宋"/>
                <w:sz w:val="21"/>
                <w:szCs w:val="21"/>
              </w:rPr>
              <w:t>●企业周边现状不满足环评及批复的卫生防护距离或大气环境防护距离等要求的；</w:t>
            </w:r>
          </w:p>
          <w:p>
            <w:pPr>
              <w:ind w:firstLine="0" w:firstLineChars="0"/>
              <w:rPr>
                <w:rFonts w:eastAsia="仿宋"/>
                <w:sz w:val="21"/>
                <w:szCs w:val="21"/>
              </w:rPr>
            </w:pPr>
            <w:r>
              <w:rPr>
                <w:rFonts w:eastAsia="仿宋"/>
                <w:sz w:val="21"/>
                <w:szCs w:val="21"/>
              </w:rPr>
              <w:t>●企业周边5公里范围内居住区、医疗卫生、文化教育、科研、行政办公等机构人口总数大于5万人，或企业周边500米范围内人口总数大于1000人，或企业周边5公里涉及军事禁区、军事管理区、国家相关保密区域；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tl2br w:val="nil"/>
              <w:tr2bl w:val="nil"/>
            </w:tcBorders>
            <w:vAlign w:val="center"/>
          </w:tcPr>
          <w:p>
            <w:pPr>
              <w:ind w:firstLine="0" w:firstLineChars="0"/>
              <w:jc w:val="center"/>
              <w:rPr>
                <w:rFonts w:eastAsia="仿宋"/>
                <w:sz w:val="21"/>
                <w:szCs w:val="21"/>
              </w:rPr>
            </w:pPr>
            <w:r>
              <w:rPr>
                <w:rFonts w:eastAsia="仿宋"/>
                <w:sz w:val="21"/>
                <w:szCs w:val="21"/>
              </w:rPr>
              <w:t>类型2（E2）</w:t>
            </w:r>
          </w:p>
        </w:tc>
        <w:tc>
          <w:tcPr>
            <w:tcW w:w="7521" w:type="dxa"/>
            <w:tcBorders>
              <w:tl2br w:val="nil"/>
              <w:tr2bl w:val="nil"/>
            </w:tcBorders>
            <w:vAlign w:val="center"/>
          </w:tcPr>
          <w:p>
            <w:pPr>
              <w:widowControl/>
              <w:ind w:firstLine="0" w:firstLineChars="0"/>
              <w:rPr>
                <w:rFonts w:eastAsia="仿宋"/>
                <w:sz w:val="21"/>
                <w:szCs w:val="21"/>
              </w:rPr>
            </w:pPr>
            <w:r>
              <w:rPr>
                <w:rFonts w:eastAsia="仿宋"/>
                <w:sz w:val="21"/>
                <w:szCs w:val="21"/>
              </w:rPr>
              <w:t>●企业</w:t>
            </w:r>
            <w:r>
              <w:fldChar w:fldCharType="begin"/>
            </w:r>
            <w:r>
              <w:instrText xml:space="preserve"> HYPERLINK "http://cpro.baidu.com/cpro/ui/uijs.php?adclass=0&amp;app_id=0&amp;c=news&amp;cf=1001&amp;ch=0&amp;di=128&amp;fv=0&amp;is_app=0&amp;jk=90efb50d9e7a508f&amp;k=%D3%EA%CB%AE&amp;k0=%D3%EA%CB%AE&amp;kdi0=0&amp;luki=2&amp;n=10&amp;p=baidu&amp;q=baidusiteerror_cpr&amp;rb=1&amp;rs=1&amp;seller_id=1&amp;sid=8f507a9edb5ef90&amp;ssp2=1&amp;stid=0&amp;t=tpclicked3_hc&amp;tu=u1698901&amp;u=http%3A%2F%2F3y%2Euu456%2Ecom%2Fbp%5F6fwd727pcz2teb98imus%5F4%2Ehtml&amp;urlid=0" \t "_blank" </w:instrText>
            </w:r>
            <w:r>
              <w:fldChar w:fldCharType="separate"/>
            </w:r>
            <w:r>
              <w:rPr>
                <w:rFonts w:eastAsia="仿宋"/>
                <w:sz w:val="21"/>
                <w:szCs w:val="21"/>
              </w:rPr>
              <w:t>雨水</w:t>
            </w:r>
            <w:r>
              <w:rPr>
                <w:rFonts w:eastAsia="仿宋"/>
                <w:sz w:val="21"/>
                <w:szCs w:val="21"/>
              </w:rPr>
              <w:fldChar w:fldCharType="end"/>
            </w:r>
            <w:r>
              <w:rPr>
                <w:rFonts w:eastAsia="仿宋"/>
                <w:sz w:val="21"/>
                <w:szCs w:val="21"/>
              </w:rPr>
              <w:t>排口、清净</w:t>
            </w:r>
            <w:r>
              <w:fldChar w:fldCharType="begin"/>
            </w:r>
            <w:r>
              <w:instrText xml:space="preserve"> HYPERLINK "http://cpro.baidu.com/cpro/ui/uijs.php?adclass=0&amp;app_id=0&amp;c=news&amp;cf=1001&amp;ch=0&amp;di=128&amp;fv=0&amp;is_app=0&amp;jk=90efb50d9e7a508f&amp;k=%CF%C2%CB%AE&amp;k0=%CF%C2%CB%AE&amp;kdi0=0&amp;luki=7&amp;n=10&amp;p=baidu&amp;q=baidusiteerror_cpr&amp;rb=1&amp;rs=1&amp;seller_id=1&amp;sid=8f507a9edb5ef90&amp;ssp2=1&amp;stid=0&amp;t=tpclicked3_hc&amp;tu=u1698901&amp;u=http%3A%2F%2F3y%2Euu456%2Ecom%2Fbp%5F6fwd727pcz2teb98imus%5F4%2Ehtml&amp;urlid=0" \t "_blank" </w:instrText>
            </w:r>
            <w:r>
              <w:fldChar w:fldCharType="separate"/>
            </w:r>
            <w:r>
              <w:rPr>
                <w:rFonts w:eastAsia="仿宋"/>
                <w:sz w:val="21"/>
                <w:szCs w:val="21"/>
              </w:rPr>
              <w:t>下水</w:t>
            </w:r>
            <w:r>
              <w:rPr>
                <w:rFonts w:eastAsia="仿宋"/>
                <w:sz w:val="21"/>
                <w:szCs w:val="21"/>
              </w:rPr>
              <w:fldChar w:fldCharType="end"/>
            </w:r>
            <w:r>
              <w:rPr>
                <w:rFonts w:eastAsia="仿宋"/>
                <w:sz w:val="21"/>
                <w:szCs w:val="21"/>
              </w:rPr>
              <w:t>排口、</w:t>
            </w:r>
            <w:r>
              <w:fldChar w:fldCharType="begin"/>
            </w:r>
            <w:r>
              <w:instrText xml:space="preserve"> HYPERLINK "http://cpro.baidu.com/cpro/ui/uijs.php?adclass=0&amp;app_id=0&amp;c=news&amp;cf=1001&amp;ch=0&amp;di=128&amp;fv=0&amp;is_app=0&amp;jk=90efb50d9e7a508f&amp;k=%CE%DB%CB%AE&amp;k0=%CE%DB%CB%AE&amp;kdi0=0&amp;luki=3&amp;n=10&amp;p=baidu&amp;q=baidusiteerror_cpr&amp;rb=1&amp;rs=1&amp;seller_id=1&amp;sid=8f507a9edb5ef90&amp;ssp2=1&amp;stid=0&amp;t=tpclicked3_hc&amp;tu=u1698901&amp;u=http%3A%2F%2F3y%2Euu456%2Ecom%2Fbp%5F6fwd727pcz2teb98imus%5F4%2Ehtml&amp;urlid=0" \t "_blank" </w:instrText>
            </w:r>
            <w:r>
              <w:fldChar w:fldCharType="separate"/>
            </w:r>
            <w:r>
              <w:rPr>
                <w:rFonts w:eastAsia="仿宋"/>
                <w:sz w:val="21"/>
                <w:szCs w:val="21"/>
              </w:rPr>
              <w:t>污水</w:t>
            </w:r>
            <w:r>
              <w:rPr>
                <w:rFonts w:eastAsia="仿宋"/>
                <w:sz w:val="21"/>
                <w:szCs w:val="21"/>
              </w:rPr>
              <w:fldChar w:fldCharType="end"/>
            </w:r>
            <w:r>
              <w:rPr>
                <w:rFonts w:eastAsia="仿宋"/>
                <w:sz w:val="21"/>
                <w:szCs w:val="21"/>
              </w:rPr>
              <w:t>排口下游10公里范围内有如下一类或多类环境风险受体：水产养殖区；天然渔场；耕地、基本农田保护区；富营养化水域；基本草原；森林公园；地质公园；天然林；海滨风景游览区；具有重要经济价值的海洋生物生存区域；</w:t>
            </w:r>
          </w:p>
          <w:p>
            <w:pPr>
              <w:widowControl/>
              <w:ind w:firstLine="0" w:firstLineChars="0"/>
              <w:rPr>
                <w:rFonts w:eastAsia="仿宋"/>
                <w:sz w:val="21"/>
                <w:szCs w:val="21"/>
              </w:rPr>
            </w:pPr>
            <w:r>
              <w:rPr>
                <w:rFonts w:eastAsia="仿宋"/>
                <w:sz w:val="21"/>
                <w:szCs w:val="21"/>
              </w:rPr>
              <w:t>●企业周边5公里范围内居住区、医疗卫生、文化教育、科研、行政办公等机构人口总数大于1万人，小于5万人；或企业周边500米范围内人口总数大于500人，小于1000人；</w:t>
            </w:r>
          </w:p>
          <w:p>
            <w:pPr>
              <w:widowControl/>
              <w:ind w:firstLine="0" w:firstLineChars="0"/>
              <w:rPr>
                <w:rFonts w:eastAsia="仿宋"/>
                <w:sz w:val="21"/>
                <w:szCs w:val="21"/>
              </w:rPr>
            </w:pPr>
            <w:r>
              <w:rPr>
                <w:rFonts w:eastAsia="仿宋"/>
                <w:sz w:val="21"/>
                <w:szCs w:val="21"/>
              </w:rPr>
              <w:t>●企业位于溶岩地貌、泄洪区、泥石流多发等地区；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tl2br w:val="nil"/>
              <w:tr2bl w:val="nil"/>
            </w:tcBorders>
            <w:vAlign w:val="center"/>
          </w:tcPr>
          <w:p>
            <w:pPr>
              <w:ind w:firstLine="0" w:firstLineChars="0"/>
              <w:jc w:val="center"/>
              <w:rPr>
                <w:rFonts w:eastAsia="仿宋"/>
                <w:sz w:val="21"/>
                <w:szCs w:val="21"/>
              </w:rPr>
            </w:pPr>
            <w:r>
              <w:rPr>
                <w:rFonts w:eastAsia="仿宋"/>
                <w:sz w:val="21"/>
                <w:szCs w:val="21"/>
              </w:rPr>
              <w:t>类型3（E3）</w:t>
            </w:r>
          </w:p>
        </w:tc>
        <w:tc>
          <w:tcPr>
            <w:tcW w:w="7521" w:type="dxa"/>
            <w:tcBorders>
              <w:tl2br w:val="nil"/>
              <w:tr2bl w:val="nil"/>
            </w:tcBorders>
            <w:vAlign w:val="center"/>
          </w:tcPr>
          <w:p>
            <w:pPr>
              <w:widowControl/>
              <w:ind w:firstLine="0" w:firstLineChars="0"/>
              <w:rPr>
                <w:rFonts w:eastAsia="仿宋"/>
                <w:sz w:val="21"/>
                <w:szCs w:val="21"/>
              </w:rPr>
            </w:pPr>
            <w:r>
              <w:rPr>
                <w:rFonts w:eastAsia="仿宋"/>
                <w:sz w:val="21"/>
                <w:szCs w:val="21"/>
              </w:rPr>
              <w:t>●企业下游10公里范围无上述类型1和类型2包括的环境风险受体；</w:t>
            </w:r>
          </w:p>
          <w:p>
            <w:pPr>
              <w:widowControl/>
              <w:ind w:firstLine="0" w:firstLineChars="0"/>
              <w:rPr>
                <w:rFonts w:eastAsia="仿宋"/>
                <w:sz w:val="21"/>
                <w:szCs w:val="21"/>
              </w:rPr>
            </w:pPr>
            <w:r>
              <w:rPr>
                <w:rFonts w:eastAsia="仿宋"/>
                <w:sz w:val="21"/>
                <w:szCs w:val="21"/>
              </w:rPr>
              <w:t>●企业周边5公里范围内居住区、医疗卫生、文化教育、科研、行政办公等机构人口总数小于1万人，或企业周边500米范围内人口总数小于500人。</w:t>
            </w:r>
          </w:p>
        </w:tc>
      </w:tr>
    </w:tbl>
    <w:p>
      <w:pPr>
        <w:rPr>
          <w:rFonts w:eastAsia="仿宋"/>
        </w:rPr>
      </w:pPr>
      <w:r>
        <w:rPr>
          <w:rFonts w:hint="eastAsia" w:eastAsia="仿宋"/>
          <w:lang w:eastAsia="zh-CN"/>
        </w:rPr>
        <w:t>咸阳黎明建设工程有限公司</w:t>
      </w:r>
      <w:r>
        <w:rPr>
          <w:rFonts w:eastAsia="仿宋"/>
        </w:rPr>
        <w:t>周边环境风险受体属于类型3（E3）。</w:t>
      </w:r>
    </w:p>
    <w:p>
      <w:pPr>
        <w:rPr>
          <w:rFonts w:eastAsia="仿宋"/>
        </w:rPr>
      </w:pPr>
      <w:r>
        <w:rPr>
          <w:rFonts w:eastAsia="仿宋"/>
        </w:rPr>
        <w:t>生产工艺过程与环境风险控制水平（M=34，属M2）。</w:t>
      </w:r>
    </w:p>
    <w:p>
      <w:pPr>
        <w:rPr>
          <w:rFonts w:eastAsia="仿宋"/>
        </w:rPr>
      </w:pPr>
      <w:r>
        <w:rPr>
          <w:rFonts w:eastAsia="仿宋"/>
        </w:rPr>
        <w:t>环境风险物质数量与临界量比值Q=0.</w:t>
      </w:r>
      <w:r>
        <w:rPr>
          <w:rFonts w:hint="eastAsia" w:eastAsia="仿宋"/>
          <w:lang w:val="en-US" w:eastAsia="zh-CN"/>
        </w:rPr>
        <w:t>88</w:t>
      </w:r>
      <w:r>
        <w:rPr>
          <w:rFonts w:eastAsia="仿宋"/>
        </w:rPr>
        <w:t>＜1，为一般环境风险等级。</w:t>
      </w:r>
      <w:r>
        <w:rPr>
          <w:rFonts w:eastAsia="仿宋"/>
        </w:rPr>
        <w:br w:type="page"/>
      </w:r>
    </w:p>
    <w:p>
      <w:pPr>
        <w:pStyle w:val="5"/>
        <w:tabs>
          <w:tab w:val="left" w:pos="284"/>
        </w:tabs>
        <w:jc w:val="center"/>
        <w:rPr>
          <w:rFonts w:hint="eastAsia"/>
          <w:color w:val="auto"/>
          <w:lang w:val="en-US" w:eastAsia="zh-CN"/>
        </w:rPr>
      </w:pPr>
      <w:bookmarkStart w:id="65" w:name="_Toc27767"/>
      <w:bookmarkStart w:id="66" w:name="_Toc21143"/>
      <w:r>
        <w:rPr>
          <w:rFonts w:hint="eastAsia"/>
          <w:color w:val="auto"/>
          <w:lang w:val="en-US" w:eastAsia="zh-CN"/>
        </w:rPr>
        <w:t>8企业突发环境事件风险等级确定与调整</w:t>
      </w:r>
      <w:bookmarkEnd w:id="65"/>
    </w:p>
    <w:p>
      <w:pPr>
        <w:pStyle w:val="6"/>
        <w:rPr>
          <w:rFonts w:hint="eastAsia"/>
          <w:color w:val="auto"/>
          <w:lang w:val="en-US" w:eastAsia="zh-CN"/>
        </w:rPr>
      </w:pPr>
      <w:bookmarkStart w:id="67" w:name="_Toc24620"/>
      <w:bookmarkStart w:id="68" w:name="_Toc24657"/>
      <w:r>
        <w:rPr>
          <w:rFonts w:hint="eastAsia"/>
          <w:color w:val="auto"/>
          <w:lang w:val="en-US" w:eastAsia="zh-CN"/>
        </w:rPr>
        <w:t>8.1 风险等级确定</w:t>
      </w:r>
      <w:bookmarkEnd w:id="67"/>
      <w:bookmarkEnd w:id="68"/>
    </w:p>
    <w:p>
      <w:pPr>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outlineLvl w:val="9"/>
        <w:rPr>
          <w:rFonts w:hint="eastAsia"/>
          <w:color w:val="auto"/>
          <w:lang w:val="en-US" w:eastAsia="zh-CN"/>
        </w:rPr>
      </w:pPr>
      <w:r>
        <w:rPr>
          <w:rFonts w:hint="eastAsia"/>
          <w:color w:val="auto"/>
          <w:lang w:val="en-US" w:eastAsia="zh-CN"/>
        </w:rPr>
        <w:t>以企业突发大气环境事件风险和突发水环境事件风险等级高者确定企业突发环境事件风险等级。</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outlineLvl w:val="9"/>
        <w:rPr>
          <w:rFonts w:hint="eastAsia"/>
          <w:color w:val="auto"/>
          <w:lang w:val="en-US" w:eastAsia="zh-CN"/>
        </w:rPr>
      </w:pPr>
      <w:r>
        <w:rPr>
          <w:rFonts w:hint="eastAsia"/>
          <w:color w:val="auto"/>
          <w:lang w:val="en-US" w:eastAsia="zh-CN"/>
        </w:rPr>
        <w:t>突发大气环境事件风险等级为“</w:t>
      </w:r>
      <w:r>
        <w:rPr>
          <w:rFonts w:hint="eastAsia"/>
          <w:b/>
          <w:bCs/>
          <w:color w:val="auto"/>
          <w:lang w:val="en-US" w:eastAsia="zh-CN"/>
        </w:rPr>
        <w:t>一般-大气（Q</w:t>
      </w:r>
      <w:r>
        <w:rPr>
          <w:rFonts w:hint="eastAsia"/>
          <w:b/>
          <w:bCs/>
          <w:color w:val="auto"/>
          <w:vertAlign w:val="subscript"/>
          <w:lang w:val="en-US" w:eastAsia="zh-CN"/>
        </w:rPr>
        <w:t>0</w:t>
      </w:r>
      <w:r>
        <w:rPr>
          <w:rFonts w:hint="eastAsia"/>
          <w:b/>
          <w:bCs/>
          <w:color w:val="auto"/>
          <w:lang w:val="en-US" w:eastAsia="zh-CN"/>
        </w:rPr>
        <w:t>）</w:t>
      </w:r>
      <w:r>
        <w:rPr>
          <w:rFonts w:hint="eastAsia"/>
          <w:color w:val="auto"/>
          <w:lang w:val="en-US" w:eastAsia="zh-CN"/>
        </w:rPr>
        <w:t>”，突发水环境事件风险等级为“</w:t>
      </w:r>
      <w:r>
        <w:rPr>
          <w:rFonts w:hint="eastAsia"/>
          <w:b/>
          <w:bCs/>
          <w:color w:val="auto"/>
          <w:lang w:val="en-US" w:eastAsia="zh-CN"/>
        </w:rPr>
        <w:t>一般-水（Q</w:t>
      </w:r>
      <w:r>
        <w:rPr>
          <w:rFonts w:hint="eastAsia"/>
          <w:b/>
          <w:bCs/>
          <w:color w:val="auto"/>
          <w:vertAlign w:val="subscript"/>
          <w:lang w:val="en-US" w:eastAsia="zh-CN"/>
        </w:rPr>
        <w:t>0</w:t>
      </w:r>
      <w:r>
        <w:rPr>
          <w:rFonts w:hint="eastAsia"/>
          <w:b/>
          <w:bCs/>
          <w:color w:val="auto"/>
          <w:lang w:val="en-US" w:eastAsia="zh-CN"/>
        </w:rPr>
        <w:t>）</w:t>
      </w:r>
      <w:r>
        <w:rPr>
          <w:rFonts w:hint="eastAsia"/>
          <w:color w:val="auto"/>
          <w:lang w:val="en-US" w:eastAsia="zh-CN"/>
        </w:rPr>
        <w:t>”，因此企业突发环境事件风险等级确定为“一般”。</w:t>
      </w:r>
    </w:p>
    <w:p>
      <w:pPr>
        <w:pStyle w:val="6"/>
        <w:rPr>
          <w:rFonts w:hint="eastAsia"/>
          <w:color w:val="auto"/>
          <w:lang w:val="en-US" w:eastAsia="zh-CN"/>
        </w:rPr>
      </w:pPr>
      <w:bookmarkStart w:id="69" w:name="_Toc28405"/>
      <w:bookmarkStart w:id="70" w:name="_Toc17496"/>
      <w:r>
        <w:rPr>
          <w:rFonts w:hint="eastAsia"/>
          <w:color w:val="auto"/>
          <w:lang w:val="en-US" w:eastAsia="zh-CN"/>
        </w:rPr>
        <w:t>8.2 风险等级调整</w:t>
      </w:r>
      <w:bookmarkEnd w:id="69"/>
      <w:bookmarkEnd w:id="70"/>
    </w:p>
    <w:p>
      <w:pPr>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outlineLvl w:val="9"/>
        <w:rPr>
          <w:rFonts w:hint="eastAsia"/>
          <w:color w:val="auto"/>
          <w:lang w:val="en-US" w:eastAsia="zh-CN"/>
        </w:rPr>
      </w:pPr>
      <w:r>
        <w:rPr>
          <w:rFonts w:hint="eastAsia"/>
          <w:color w:val="auto"/>
          <w:lang w:val="en-US" w:eastAsia="zh-CN"/>
        </w:rPr>
        <w:t>近三年内因违法排放污染物、非法转移处置危险废物等行为受到环境保护主管部门处罚的企业，在已评定的突发环境事件风险等级基础上调高一级，最高等级为重大。</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outlineLvl w:val="9"/>
        <w:rPr>
          <w:rFonts w:hint="eastAsia"/>
          <w:b/>
          <w:bCs/>
          <w:color w:val="auto"/>
          <w:lang w:val="en-US" w:eastAsia="zh-CN"/>
        </w:rPr>
      </w:pPr>
      <w:r>
        <w:rPr>
          <w:rFonts w:hint="eastAsia"/>
          <w:color w:val="auto"/>
          <w:lang w:val="en-US" w:eastAsia="zh-CN"/>
        </w:rPr>
        <w:t>本企业近三年内未因违法排放污染物、非法转移处置危险废物等行为受到环境保护主管部门处罚，不涉及风险等级调整</w:t>
      </w:r>
      <w:r>
        <w:rPr>
          <w:rFonts w:hint="eastAsia"/>
          <w:b/>
          <w:bCs/>
          <w:color w:val="auto"/>
          <w:lang w:val="en-US" w:eastAsia="zh-CN"/>
        </w:rPr>
        <w:t>。</w:t>
      </w:r>
    </w:p>
    <w:p>
      <w:pPr>
        <w:pStyle w:val="6"/>
        <w:rPr>
          <w:rFonts w:hint="eastAsia"/>
          <w:color w:val="auto"/>
          <w:lang w:val="en-US" w:eastAsia="zh-CN"/>
        </w:rPr>
      </w:pPr>
      <w:bookmarkStart w:id="71" w:name="_Toc1530"/>
      <w:bookmarkStart w:id="72" w:name="_Toc26274"/>
      <w:r>
        <w:rPr>
          <w:rFonts w:hint="eastAsia"/>
          <w:color w:val="auto"/>
          <w:lang w:val="en-US" w:eastAsia="zh-CN"/>
        </w:rPr>
        <w:t>8.3 风险等级表征</w:t>
      </w:r>
      <w:bookmarkEnd w:id="71"/>
      <w:bookmarkEnd w:id="72"/>
    </w:p>
    <w:p>
      <w:pPr>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outlineLvl w:val="9"/>
        <w:rPr>
          <w:rFonts w:hint="eastAsia"/>
          <w:color w:val="auto"/>
          <w:lang w:val="en-US" w:eastAsia="zh-CN"/>
        </w:rPr>
      </w:pPr>
      <w:r>
        <w:rPr>
          <w:rFonts w:hint="eastAsia"/>
          <w:color w:val="auto"/>
          <w:lang w:val="en-US" w:eastAsia="zh-CN"/>
        </w:rPr>
        <w:t>企业突发环境事件等级为一般【一般-大气（Q0）+一般-水（Q0）】</w:t>
      </w:r>
      <w:r>
        <w:rPr>
          <w:rFonts w:hint="eastAsia"/>
          <w:b/>
          <w:bCs/>
          <w:color w:val="auto"/>
          <w:lang w:val="en-US" w:eastAsia="zh-CN"/>
        </w:rPr>
        <w:t>。</w:t>
      </w:r>
    </w:p>
    <w:p/>
    <w:p/>
    <w:bookmarkEnd w:id="66"/>
    <w:p>
      <w:pPr>
        <w:spacing w:line="336" w:lineRule="auto"/>
        <w:rPr>
          <w:rFonts w:eastAsia="仿宋"/>
        </w:rPr>
      </w:pPr>
    </w:p>
    <w:p>
      <w:pPr>
        <w:spacing w:line="336" w:lineRule="auto"/>
        <w:rPr>
          <w:rFonts w:eastAsia="仿宋"/>
        </w:rPr>
      </w:pPr>
    </w:p>
    <w:p>
      <w:pPr>
        <w:spacing w:line="336" w:lineRule="auto"/>
        <w:rPr>
          <w:rFonts w:eastAsia="仿宋"/>
        </w:rPr>
      </w:pPr>
    </w:p>
    <w:p>
      <w:pPr>
        <w:spacing w:line="336" w:lineRule="auto"/>
        <w:rPr>
          <w:rFonts w:eastAsia="仿宋"/>
        </w:rPr>
      </w:pPr>
    </w:p>
    <w:p>
      <w:pPr>
        <w:spacing w:line="336" w:lineRule="auto"/>
        <w:rPr>
          <w:rFonts w:eastAsia="仿宋"/>
        </w:rPr>
      </w:pPr>
    </w:p>
    <w:p>
      <w:pPr>
        <w:spacing w:line="336" w:lineRule="auto"/>
        <w:rPr>
          <w:rFonts w:eastAsia="仿宋"/>
        </w:rPr>
      </w:pPr>
    </w:p>
    <w:p>
      <w:pPr>
        <w:spacing w:line="336" w:lineRule="auto"/>
        <w:rPr>
          <w:rFonts w:eastAsia="仿宋"/>
        </w:rPr>
      </w:pPr>
    </w:p>
    <w:p>
      <w:pPr>
        <w:spacing w:line="336" w:lineRule="auto"/>
        <w:rPr>
          <w:rFonts w:eastAsia="仿宋"/>
        </w:rPr>
      </w:pPr>
    </w:p>
    <w:p>
      <w:pPr>
        <w:spacing w:line="336" w:lineRule="auto"/>
        <w:rPr>
          <w:rFonts w:eastAsia="仿宋"/>
        </w:rPr>
      </w:pPr>
    </w:p>
    <w:p>
      <w:pPr>
        <w:spacing w:line="336" w:lineRule="auto"/>
        <w:rPr>
          <w:rFonts w:eastAsia="仿宋"/>
        </w:rPr>
      </w:pPr>
    </w:p>
    <w:p>
      <w:pPr>
        <w:spacing w:line="336" w:lineRule="auto"/>
        <w:rPr>
          <w:rFonts w:eastAsia="仿宋"/>
        </w:rPr>
      </w:pPr>
    </w:p>
    <w:p>
      <w:pPr>
        <w:spacing w:line="336" w:lineRule="auto"/>
        <w:rPr>
          <w:rFonts w:hint="eastAsia" w:eastAsia="仿宋"/>
          <w:b/>
          <w:bCs/>
          <w:sz w:val="36"/>
          <w:szCs w:val="36"/>
          <w:lang w:val="en-US" w:eastAsia="zh-CN"/>
        </w:rPr>
      </w:pPr>
      <w:r>
        <w:rPr>
          <w:rFonts w:hint="eastAsia" w:eastAsia="仿宋"/>
          <w:b/>
          <w:bCs/>
          <w:sz w:val="36"/>
          <w:szCs w:val="36"/>
          <w:lang w:val="en-US" w:eastAsia="zh-CN"/>
        </w:rPr>
        <w:t>附件</w:t>
      </w:r>
    </w:p>
    <w:p>
      <w:pPr>
        <w:spacing w:line="336" w:lineRule="auto"/>
        <w:rPr>
          <w:rFonts w:eastAsia="仿宋"/>
        </w:rPr>
      </w:pPr>
      <w:r>
        <w:rPr>
          <w:rFonts w:eastAsia="仿宋"/>
        </w:rPr>
        <w:t>附件1：平面布置图</w:t>
      </w:r>
    </w:p>
    <w:p>
      <w:pPr>
        <w:spacing w:line="336" w:lineRule="auto"/>
        <w:rPr>
          <w:rFonts w:eastAsia="仿宋"/>
        </w:rPr>
      </w:pPr>
      <w:r>
        <w:rPr>
          <w:rFonts w:eastAsia="仿宋"/>
        </w:rPr>
        <w:t>附件2：企业区域地理位置图</w:t>
      </w:r>
    </w:p>
    <w:p>
      <w:pPr>
        <w:spacing w:line="336" w:lineRule="auto"/>
        <w:rPr>
          <w:rFonts w:eastAsia="仿宋"/>
        </w:rPr>
      </w:pPr>
      <w:r>
        <w:rPr>
          <w:rFonts w:eastAsia="仿宋"/>
        </w:rPr>
        <w:t>附件3：项目四邻关系图</w:t>
      </w:r>
    </w:p>
    <w:p>
      <w:pPr>
        <w:spacing w:line="336" w:lineRule="auto"/>
        <w:rPr>
          <w:rFonts w:eastAsia="仿宋"/>
        </w:rPr>
      </w:pPr>
      <w:r>
        <w:rPr>
          <w:rFonts w:eastAsia="仿宋"/>
        </w:rPr>
        <w:t>附件4：建设项目环境影响评价报告表的批复</w:t>
      </w:r>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汉鼎简书宋">
    <w:altName w:val="宋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仿宋体">
    <w:altName w:val="宋体"/>
    <w:panose1 w:val="00000000000000000000"/>
    <w:charset w:val="86"/>
    <w:family w:val="auto"/>
    <w:pitch w:val="default"/>
    <w:sig w:usb0="00000000" w:usb1="00000000" w:usb2="00000010" w:usb3="00000000" w:csb0="00040000" w:csb1="00000000"/>
  </w:font>
  <w:font w:name="Garamond">
    <w:panose1 w:val="02020404030301010803"/>
    <w:charset w:val="00"/>
    <w:family w:val="roman"/>
    <w:pitch w:val="default"/>
    <w:sig w:usb0="00000287" w:usb1="00000000" w:usb2="00000000" w:usb3="00000000" w:csb0="0000009F" w:csb1="DFD70000"/>
  </w:font>
  <w:font w:name="Vladimir Script">
    <w:panose1 w:val="03050402040407070305"/>
    <w:charset w:val="00"/>
    <w:family w:val="script"/>
    <w:pitch w:val="default"/>
    <w:sig w:usb0="00000003" w:usb1="00000000" w:usb2="00000000" w:usb3="00000000" w:csb0="20000001" w:csb1="00000000"/>
  </w:font>
  <w:font w:name="新宋体">
    <w:panose1 w:val="02010609030101010101"/>
    <w:charset w:val="86"/>
    <w:family w:val="modern"/>
    <w:pitch w:val="default"/>
    <w:sig w:usb0="00000003" w:usb1="288F0000" w:usb2="00000006" w:usb3="00000000" w:csb0="00040001" w:csb1="00000000"/>
  </w:font>
  <w:font w:name="宋">
    <w:altName w:val="宋体"/>
    <w:panose1 w:val="00000000000000000000"/>
    <w:charset w:val="86"/>
    <w:family w:val="auto"/>
    <w:pitch w:val="default"/>
    <w:sig w:usb0="00000000" w:usb1="00000000" w:usb2="00000000" w:usb3="00000000" w:csb0="00040001" w:csb1="00000000"/>
  </w:font>
  <w:font w:name="Symusic">
    <w:panose1 w:val="00000400000000000000"/>
    <w:charset w:val="00"/>
    <w:family w:val="auto"/>
    <w:pitch w:val="default"/>
    <w:sig w:usb0="00000001" w:usb1="00000000" w:usb2="00000000" w:usb3="00000000" w:csb0="000001FF" w:csb1="00000000"/>
  </w:font>
  <w:font w:name="Batang">
    <w:panose1 w:val="02030600000101010101"/>
    <w:charset w:val="81"/>
    <w:family w:val="auto"/>
    <w:pitch w:val="default"/>
    <w:sig w:usb0="B00002AF" w:usb1="69D77CFB" w:usb2="00000030" w:usb3="00000000" w:csb0="4008009F" w:csb1="DFD70000"/>
  </w:font>
  <w:font w:name="Times">
    <w:altName w:val="Times New Roman"/>
    <w:panose1 w:val="02020603050405020304"/>
    <w:charset w:val="00"/>
    <w:family w:val="roman"/>
    <w:pitch w:val="default"/>
    <w:sig w:usb0="00000000" w:usb1="00000000" w:usb2="00000009" w:usb3="00000000" w:csb0="000001FF" w:csb1="00000000"/>
  </w:font>
  <w:font w:name="隶书">
    <w:panose1 w:val="02010509060101010101"/>
    <w:charset w:val="86"/>
    <w:family w:val="modern"/>
    <w:pitch w:val="default"/>
    <w:sig w:usb0="00000001" w:usb1="080E0000" w:usb2="00000000" w:usb3="00000000" w:csb0="00040000" w:csb1="00000000"/>
  </w:font>
  <w:font w:name="ӗԲ">
    <w:altName w:val="Times New Roman"/>
    <w:panose1 w:val="00000000000000000000"/>
    <w:charset w:val="00"/>
    <w:family w:val="auto"/>
    <w:pitch w:val="default"/>
    <w:sig w:usb0="00000000" w:usb1="00000000" w:usb2="00000000" w:usb3="00000000" w:csb0="00040001" w:csb1="00000000"/>
  </w:font>
  <w:font w:name="????">
    <w:altName w:val="Malgun Gothic"/>
    <w:panose1 w:val="00000000000000000000"/>
    <w:charset w:val="81"/>
    <w:family w:val="auto"/>
    <w:pitch w:val="default"/>
    <w:sig w:usb0="00000000" w:usb1="00000000" w:usb2="00000010" w:usb3="00000000" w:csb0="00080000" w:csb1="00000000"/>
  </w:font>
  <w:font w:name="华文行楷">
    <w:panose1 w:val="02010800040101010101"/>
    <w:charset w:val="86"/>
    <w:family w:val="auto"/>
    <w:pitch w:val="default"/>
    <w:sig w:usb0="00000001" w:usb1="080F0000" w:usb2="00000000" w:usb3="00000000" w:csb0="00040000" w:csb1="00000000"/>
  </w:font>
  <w:font w:name="TimesNewRomanPSMT">
    <w:altName w:val="Times New Roman"/>
    <w:panose1 w:val="00000000000000000000"/>
    <w:charset w:val="00"/>
    <w:family w:val="auto"/>
    <w:pitch w:val="default"/>
    <w:sig w:usb0="00000000" w:usb1="00000000" w:usb2="00000000" w:usb3="00000000" w:csb0="00000001" w:csb1="00000000"/>
  </w:font>
  <w:font w:name="长城楷体">
    <w:altName w:val="黑体"/>
    <w:panose1 w:val="00000000000000000000"/>
    <w:charset w:val="86"/>
    <w:family w:val="auto"/>
    <w:pitch w:val="default"/>
    <w:sig w:usb0="00000000" w:usb1="00000000" w:usb2="00000010" w:usb3="00000000" w:csb0="00040000" w:csb1="00000000"/>
  </w:font>
  <w:font w:name="方正综艺简体">
    <w:altName w:val="Arial Unicode MS"/>
    <w:panose1 w:val="03000509000000000000"/>
    <w:charset w:val="86"/>
    <w:family w:val="script"/>
    <w:pitch w:val="default"/>
    <w:sig w:usb0="00000000" w:usb1="00000000" w:usb2="00000000" w:usb3="00000000" w:csb0="00040000" w:csb1="00000000"/>
  </w:font>
  <w:font w:name="Gungsuh">
    <w:panose1 w:val="02030600000101010101"/>
    <w:charset w:val="81"/>
    <w:family w:val="roma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spacing w:line="720" w:lineRule="auto"/>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Bdr>
        <w:top w:val="single" w:color="auto" w:sz="4" w:space="1"/>
        <w:left w:val="none" w:color="auto" w:sz="0" w:space="4"/>
        <w:bottom w:val="none" w:color="auto" w:sz="0" w:space="1"/>
        <w:right w:val="none" w:color="auto" w:sz="0" w:space="4"/>
      </w:pBdr>
      <w:spacing w:line="720" w:lineRule="auto"/>
      <w:ind w:firstLine="0" w:firstLineChars="0"/>
      <w:rPr>
        <w:b/>
        <w:bCs/>
      </w:rPr>
    </w:pPr>
    <w:r>
      <w:rPr>
        <w:b/>
        <w:bCs/>
      </w:rPr>
      <w:pict>
        <v:shape id="文本框 762" o:spid="_x0000_s3073" o:spt="202" type="#_x0000_t202" style="position:absolute;left:0pt;margin-top:0.2pt;height:15.5pt;width:22.5pt;mso-position-horizontal:center;mso-position-horizontal-relative:margin;mso-wrap-style:none;z-index:251658240;mso-width-relative:page;mso-height-relative:page;" filled="f" o:preferrelative="t" stroked="f" coordsize="21600,21600">
          <v:path/>
          <v:fill on="f" focussize="0,0"/>
          <v:stroke on="f" joinstyle="miter"/>
          <v:imagedata o:title=""/>
          <o:lock v:ext="edit"/>
          <v:textbox inset="0mm,0mm,0mm,0mm" style="mso-fit-shape-to-text:t;">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41</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Bdr>
        <w:top w:val="none" w:color="auto" w:sz="0" w:space="1"/>
        <w:left w:val="none" w:color="auto" w:sz="0" w:space="4"/>
        <w:bottom w:val="none" w:color="auto" w:sz="0" w:space="1"/>
        <w:right w:val="none" w:color="auto" w:sz="0" w:space="4"/>
      </w:pBdr>
      <w:ind w:firstLine="480"/>
      <w:rPr>
        <w:rFonts w:ascii="仿宋_GB2312"/>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double" w:color="auto" w:sz="8" w:space="0"/>
      </w:pBdr>
      <w:spacing w:line="240" w:lineRule="auto"/>
      <w:ind w:firstLine="0" w:firstLineChars="0"/>
      <w:jc w:val="center"/>
      <w:rPr>
        <w:rFonts w:ascii="仿宋_GB2312"/>
        <w:b/>
        <w:bCs/>
        <w:sz w:val="18"/>
        <w:szCs w:val="18"/>
      </w:rPr>
    </w:pPr>
    <w:r>
      <w:rPr>
        <w:rFonts w:hint="eastAsia"/>
        <w:b/>
        <w:bCs/>
        <w:color w:val="000000"/>
        <w:sz w:val="18"/>
        <w:szCs w:val="18"/>
        <w:lang w:eastAsia="zh-CN"/>
      </w:rPr>
      <w:t>咸阳黎明建设工程有限公司</w:t>
    </w:r>
    <w:r>
      <w:rPr>
        <w:rFonts w:hint="eastAsia" w:ascii="仿宋_GB2312"/>
        <w:b/>
        <w:bCs/>
        <w:sz w:val="18"/>
        <w:szCs w:val="18"/>
      </w:rPr>
      <w:t>突发环境事件风险评估报告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EEF73C"/>
    <w:multiLevelType w:val="singleLevel"/>
    <w:tmpl w:val="C9EEF73C"/>
    <w:lvl w:ilvl="0" w:tentative="0">
      <w:start w:val="1"/>
      <w:numFmt w:val="decimal"/>
      <w:suff w:val="nothing"/>
      <w:lvlText w:val="（%1）"/>
      <w:lvlJc w:val="left"/>
    </w:lvl>
  </w:abstractNum>
  <w:abstractNum w:abstractNumId="1">
    <w:nsid w:val="D181C8C7"/>
    <w:multiLevelType w:val="singleLevel"/>
    <w:tmpl w:val="D181C8C7"/>
    <w:lvl w:ilvl="0" w:tentative="0">
      <w:start w:val="1"/>
      <w:numFmt w:val="decimal"/>
      <w:suff w:val="nothing"/>
      <w:lvlText w:val="(%1)"/>
      <w:lvlJc w:val="left"/>
      <w:pPr>
        <w:tabs>
          <w:tab w:val="left" w:pos="40"/>
        </w:tabs>
        <w:ind w:left="0" w:leftChars="0" w:firstLine="0" w:firstLineChars="0"/>
      </w:pPr>
      <w:rPr>
        <w:rFonts w:hint="default"/>
      </w:rPr>
    </w:lvl>
  </w:abstractNum>
  <w:abstractNum w:abstractNumId="2">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3">
    <w:nsid w:val="FFFFFF7D"/>
    <w:multiLevelType w:val="singleLevel"/>
    <w:tmpl w:val="FFFFFF7D"/>
    <w:lvl w:ilvl="0" w:tentative="0">
      <w:start w:val="1"/>
      <w:numFmt w:val="decimal"/>
      <w:pStyle w:val="48"/>
      <w:lvlText w:val="%1."/>
      <w:lvlJc w:val="left"/>
      <w:pPr>
        <w:tabs>
          <w:tab w:val="left" w:pos="1620"/>
        </w:tabs>
        <w:ind w:left="1620" w:leftChars="600" w:hanging="360" w:hangingChars="200"/>
      </w:pPr>
    </w:lvl>
  </w:abstractNum>
  <w:abstractNum w:abstractNumId="4">
    <w:nsid w:val="FFFFFF7E"/>
    <w:multiLevelType w:val="singleLevel"/>
    <w:tmpl w:val="FFFFFF7E"/>
    <w:lvl w:ilvl="0" w:tentative="0">
      <w:start w:val="1"/>
      <w:numFmt w:val="decimal"/>
      <w:pStyle w:val="37"/>
      <w:lvlText w:val="%1."/>
      <w:lvlJc w:val="left"/>
      <w:pPr>
        <w:tabs>
          <w:tab w:val="left" w:pos="1200"/>
        </w:tabs>
        <w:ind w:left="1200" w:leftChars="400" w:hanging="360" w:hangingChars="200"/>
      </w:pPr>
    </w:lvl>
  </w:abstractNum>
  <w:abstractNum w:abstractNumId="5">
    <w:nsid w:val="FFFFFF7F"/>
    <w:multiLevelType w:val="singleLevel"/>
    <w:tmpl w:val="FFFFFF7F"/>
    <w:lvl w:ilvl="0" w:tentative="0">
      <w:start w:val="1"/>
      <w:numFmt w:val="decimal"/>
      <w:pStyle w:val="16"/>
      <w:lvlText w:val="%1."/>
      <w:lvlJc w:val="left"/>
      <w:pPr>
        <w:tabs>
          <w:tab w:val="left" w:pos="780"/>
        </w:tabs>
        <w:ind w:left="780" w:leftChars="200" w:hanging="360" w:hangingChars="200"/>
      </w:pPr>
    </w:lvl>
  </w:abstractNum>
  <w:abstractNum w:abstractNumId="6">
    <w:nsid w:val="FFFFFF80"/>
    <w:multiLevelType w:val="singleLevel"/>
    <w:tmpl w:val="FFFFFF80"/>
    <w:lvl w:ilvl="0" w:tentative="0">
      <w:start w:val="1"/>
      <w:numFmt w:val="bullet"/>
      <w:pStyle w:val="47"/>
      <w:lvlText w:val=""/>
      <w:lvlJc w:val="left"/>
      <w:pPr>
        <w:tabs>
          <w:tab w:val="left" w:pos="2040"/>
        </w:tabs>
        <w:ind w:left="2040" w:leftChars="800" w:hanging="360" w:hangingChars="200"/>
      </w:pPr>
      <w:rPr>
        <w:rFonts w:hint="default" w:ascii="Wingdings" w:hAnsi="Wingdings"/>
      </w:rPr>
    </w:lvl>
  </w:abstractNum>
  <w:abstractNum w:abstractNumId="7">
    <w:nsid w:val="FFFFFF81"/>
    <w:multiLevelType w:val="singleLevel"/>
    <w:tmpl w:val="FFFFFF81"/>
    <w:lvl w:ilvl="0" w:tentative="0">
      <w:start w:val="1"/>
      <w:numFmt w:val="bullet"/>
      <w:pStyle w:val="19"/>
      <w:lvlText w:val=""/>
      <w:lvlJc w:val="left"/>
      <w:pPr>
        <w:tabs>
          <w:tab w:val="left" w:pos="1620"/>
        </w:tabs>
        <w:ind w:left="1620" w:leftChars="600" w:hanging="360" w:hangingChars="200"/>
      </w:pPr>
      <w:rPr>
        <w:rFonts w:hint="default" w:ascii="Wingdings" w:hAnsi="Wingdings"/>
      </w:rPr>
    </w:lvl>
  </w:abstractNum>
  <w:abstractNum w:abstractNumId="8">
    <w:nsid w:val="FFFFFF82"/>
    <w:multiLevelType w:val="singleLevel"/>
    <w:tmpl w:val="FFFFFF82"/>
    <w:lvl w:ilvl="0" w:tentative="0">
      <w:start w:val="1"/>
      <w:numFmt w:val="bullet"/>
      <w:pStyle w:val="35"/>
      <w:lvlText w:val=""/>
      <w:lvlJc w:val="left"/>
      <w:pPr>
        <w:tabs>
          <w:tab w:val="left" w:pos="1200"/>
        </w:tabs>
        <w:ind w:left="1200" w:leftChars="400" w:hanging="360" w:hangingChars="200"/>
      </w:pPr>
      <w:rPr>
        <w:rFonts w:hint="default" w:ascii="Wingdings" w:hAnsi="Wingdings"/>
      </w:rPr>
    </w:lvl>
  </w:abstractNum>
  <w:abstractNum w:abstractNumId="9">
    <w:nsid w:val="FFFFFF83"/>
    <w:multiLevelType w:val="singleLevel"/>
    <w:tmpl w:val="FFFFFF83"/>
    <w:lvl w:ilvl="0" w:tentative="0">
      <w:start w:val="1"/>
      <w:numFmt w:val="bullet"/>
      <w:pStyle w:val="41"/>
      <w:lvlText w:val=""/>
      <w:lvlJc w:val="left"/>
      <w:pPr>
        <w:tabs>
          <w:tab w:val="left" w:pos="780"/>
        </w:tabs>
        <w:ind w:left="780" w:leftChars="200" w:hanging="360" w:hangingChars="200"/>
      </w:pPr>
      <w:rPr>
        <w:rFonts w:hint="default" w:ascii="Wingdings" w:hAnsi="Wingdings"/>
      </w:rPr>
    </w:lvl>
  </w:abstractNum>
  <w:abstractNum w:abstractNumId="10">
    <w:nsid w:val="FFFFFF88"/>
    <w:multiLevelType w:val="singleLevel"/>
    <w:tmpl w:val="FFFFFF88"/>
    <w:lvl w:ilvl="0" w:tentative="0">
      <w:start w:val="1"/>
      <w:numFmt w:val="decimal"/>
      <w:pStyle w:val="22"/>
      <w:lvlText w:val="%1."/>
      <w:lvlJc w:val="left"/>
      <w:pPr>
        <w:tabs>
          <w:tab w:val="left" w:pos="360"/>
        </w:tabs>
        <w:ind w:left="360" w:hanging="360" w:hangingChars="200"/>
      </w:pPr>
    </w:lvl>
  </w:abstractNum>
  <w:abstractNum w:abstractNumId="11">
    <w:nsid w:val="FFFFFF89"/>
    <w:multiLevelType w:val="singleLevel"/>
    <w:tmpl w:val="FFFFFF89"/>
    <w:lvl w:ilvl="0" w:tentative="0">
      <w:start w:val="1"/>
      <w:numFmt w:val="bullet"/>
      <w:pStyle w:val="26"/>
      <w:lvlText w:val=""/>
      <w:lvlJc w:val="left"/>
      <w:pPr>
        <w:tabs>
          <w:tab w:val="left" w:pos="360"/>
        </w:tabs>
        <w:ind w:left="360" w:hanging="360" w:hangingChars="200"/>
      </w:pPr>
      <w:rPr>
        <w:rFonts w:hint="default" w:ascii="Wingdings" w:hAnsi="Wingdings"/>
      </w:rPr>
    </w:lvl>
  </w:abstractNum>
  <w:abstractNum w:abstractNumId="12">
    <w:nsid w:val="57A166D9"/>
    <w:multiLevelType w:val="singleLevel"/>
    <w:tmpl w:val="57A166D9"/>
    <w:lvl w:ilvl="0" w:tentative="0">
      <w:start w:val="1"/>
      <w:numFmt w:val="decimal"/>
      <w:suff w:val="nothing"/>
      <w:lvlText w:val="（%1）"/>
      <w:lvlJc w:val="left"/>
    </w:lvl>
  </w:abstractNum>
  <w:abstractNum w:abstractNumId="13">
    <w:nsid w:val="57AD978A"/>
    <w:multiLevelType w:val="singleLevel"/>
    <w:tmpl w:val="57AD978A"/>
    <w:lvl w:ilvl="0" w:tentative="0">
      <w:start w:val="1"/>
      <w:numFmt w:val="decimal"/>
      <w:suff w:val="nothing"/>
      <w:lvlText w:val="%1."/>
      <w:lvlJc w:val="left"/>
    </w:lvl>
  </w:abstractNum>
  <w:abstractNum w:abstractNumId="14">
    <w:nsid w:val="5DDC1BB7"/>
    <w:multiLevelType w:val="multilevel"/>
    <w:tmpl w:val="5DDC1BB7"/>
    <w:lvl w:ilvl="0" w:tentative="0">
      <w:start w:val="1"/>
      <w:numFmt w:val="decimal"/>
      <w:pStyle w:val="649"/>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7"/>
  </w:num>
  <w:num w:numId="3">
    <w:abstractNumId w:val="10"/>
  </w:num>
  <w:num w:numId="4">
    <w:abstractNumId w:val="11"/>
  </w:num>
  <w:num w:numId="5">
    <w:abstractNumId w:val="8"/>
  </w:num>
  <w:num w:numId="6">
    <w:abstractNumId w:val="4"/>
  </w:num>
  <w:num w:numId="7">
    <w:abstractNumId w:val="9"/>
  </w:num>
  <w:num w:numId="8">
    <w:abstractNumId w:val="6"/>
  </w:num>
  <w:num w:numId="9">
    <w:abstractNumId w:val="3"/>
  </w:num>
  <w:num w:numId="10">
    <w:abstractNumId w:val="2"/>
  </w:num>
  <w:num w:numId="11">
    <w:abstractNumId w:val="14"/>
  </w:num>
  <w:num w:numId="12">
    <w:abstractNumId w:val="1"/>
  </w:num>
  <w:num w:numId="13">
    <w:abstractNumId w:val="0"/>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HorizontalSpacing w:val="280"/>
  <w:drawingGridVerticalSpacing w:val="-7946"/>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DA3575"/>
    <w:rsid w:val="00000256"/>
    <w:rsid w:val="000032C7"/>
    <w:rsid w:val="0000489B"/>
    <w:rsid w:val="00006FBB"/>
    <w:rsid w:val="00010D14"/>
    <w:rsid w:val="0001521E"/>
    <w:rsid w:val="00022A71"/>
    <w:rsid w:val="00026600"/>
    <w:rsid w:val="0004289E"/>
    <w:rsid w:val="00044FAF"/>
    <w:rsid w:val="00047182"/>
    <w:rsid w:val="00047DA2"/>
    <w:rsid w:val="000568B8"/>
    <w:rsid w:val="0005706A"/>
    <w:rsid w:val="00060228"/>
    <w:rsid w:val="00066C80"/>
    <w:rsid w:val="0009475C"/>
    <w:rsid w:val="000960AA"/>
    <w:rsid w:val="000A52CF"/>
    <w:rsid w:val="000B4FCE"/>
    <w:rsid w:val="000D063B"/>
    <w:rsid w:val="000E58D3"/>
    <w:rsid w:val="000E72BB"/>
    <w:rsid w:val="000F169A"/>
    <w:rsid w:val="000F36D1"/>
    <w:rsid w:val="000F72F0"/>
    <w:rsid w:val="0012233B"/>
    <w:rsid w:val="001263D9"/>
    <w:rsid w:val="0013319B"/>
    <w:rsid w:val="00141EC7"/>
    <w:rsid w:val="00160702"/>
    <w:rsid w:val="00162634"/>
    <w:rsid w:val="00176C8E"/>
    <w:rsid w:val="0018570B"/>
    <w:rsid w:val="00193AEA"/>
    <w:rsid w:val="00195EB0"/>
    <w:rsid w:val="001A4050"/>
    <w:rsid w:val="001A6ED9"/>
    <w:rsid w:val="001A7CC1"/>
    <w:rsid w:val="001B1524"/>
    <w:rsid w:val="001B3397"/>
    <w:rsid w:val="001B4625"/>
    <w:rsid w:val="001B5632"/>
    <w:rsid w:val="001C4DF6"/>
    <w:rsid w:val="001C6BC0"/>
    <w:rsid w:val="001E2511"/>
    <w:rsid w:val="001E760A"/>
    <w:rsid w:val="001F5F73"/>
    <w:rsid w:val="00207823"/>
    <w:rsid w:val="00223E16"/>
    <w:rsid w:val="002263C9"/>
    <w:rsid w:val="00230292"/>
    <w:rsid w:val="00244516"/>
    <w:rsid w:val="002471EE"/>
    <w:rsid w:val="00247998"/>
    <w:rsid w:val="002578FD"/>
    <w:rsid w:val="00273C33"/>
    <w:rsid w:val="00283456"/>
    <w:rsid w:val="00286D85"/>
    <w:rsid w:val="00287C03"/>
    <w:rsid w:val="002A4928"/>
    <w:rsid w:val="002B6207"/>
    <w:rsid w:val="002D6364"/>
    <w:rsid w:val="002D72CA"/>
    <w:rsid w:val="002E3780"/>
    <w:rsid w:val="002E6F19"/>
    <w:rsid w:val="002F593E"/>
    <w:rsid w:val="002F5B70"/>
    <w:rsid w:val="0030341E"/>
    <w:rsid w:val="00304C94"/>
    <w:rsid w:val="003210DA"/>
    <w:rsid w:val="00337F71"/>
    <w:rsid w:val="00357819"/>
    <w:rsid w:val="00363CEB"/>
    <w:rsid w:val="0037678D"/>
    <w:rsid w:val="0037697E"/>
    <w:rsid w:val="003830E3"/>
    <w:rsid w:val="00393715"/>
    <w:rsid w:val="0039512C"/>
    <w:rsid w:val="003A7BFB"/>
    <w:rsid w:val="003B2A27"/>
    <w:rsid w:val="003B2EC5"/>
    <w:rsid w:val="003B42E5"/>
    <w:rsid w:val="003B5A4C"/>
    <w:rsid w:val="003E1DCA"/>
    <w:rsid w:val="003E5F12"/>
    <w:rsid w:val="003F23ED"/>
    <w:rsid w:val="004038E6"/>
    <w:rsid w:val="00406E95"/>
    <w:rsid w:val="00420924"/>
    <w:rsid w:val="00430E20"/>
    <w:rsid w:val="00436992"/>
    <w:rsid w:val="00442B9D"/>
    <w:rsid w:val="004569BB"/>
    <w:rsid w:val="00457CB7"/>
    <w:rsid w:val="00462FEC"/>
    <w:rsid w:val="00477794"/>
    <w:rsid w:val="004801F1"/>
    <w:rsid w:val="00490452"/>
    <w:rsid w:val="00490DDA"/>
    <w:rsid w:val="0049126B"/>
    <w:rsid w:val="004A4179"/>
    <w:rsid w:val="004A7AC2"/>
    <w:rsid w:val="004C47A5"/>
    <w:rsid w:val="004C55E6"/>
    <w:rsid w:val="004C6FDA"/>
    <w:rsid w:val="004C78DC"/>
    <w:rsid w:val="004D1494"/>
    <w:rsid w:val="004E7BF4"/>
    <w:rsid w:val="004F0C1B"/>
    <w:rsid w:val="004F1C34"/>
    <w:rsid w:val="004F6C3D"/>
    <w:rsid w:val="00513D38"/>
    <w:rsid w:val="00513E0F"/>
    <w:rsid w:val="00521C13"/>
    <w:rsid w:val="00541FE5"/>
    <w:rsid w:val="00550724"/>
    <w:rsid w:val="005525D8"/>
    <w:rsid w:val="00563999"/>
    <w:rsid w:val="00565547"/>
    <w:rsid w:val="00571DDA"/>
    <w:rsid w:val="00573C0C"/>
    <w:rsid w:val="00576BFD"/>
    <w:rsid w:val="005819B9"/>
    <w:rsid w:val="00584B41"/>
    <w:rsid w:val="00587F8E"/>
    <w:rsid w:val="005A0491"/>
    <w:rsid w:val="005B4F85"/>
    <w:rsid w:val="005B66CA"/>
    <w:rsid w:val="005B7074"/>
    <w:rsid w:val="005F59DB"/>
    <w:rsid w:val="00603350"/>
    <w:rsid w:val="00607CB4"/>
    <w:rsid w:val="006140C4"/>
    <w:rsid w:val="00625C65"/>
    <w:rsid w:val="00630A4F"/>
    <w:rsid w:val="00640561"/>
    <w:rsid w:val="00664735"/>
    <w:rsid w:val="006879FD"/>
    <w:rsid w:val="006A2D99"/>
    <w:rsid w:val="006A7D50"/>
    <w:rsid w:val="006B547E"/>
    <w:rsid w:val="006D4D50"/>
    <w:rsid w:val="006D512A"/>
    <w:rsid w:val="006E0664"/>
    <w:rsid w:val="006E4C96"/>
    <w:rsid w:val="006F0559"/>
    <w:rsid w:val="006F7A56"/>
    <w:rsid w:val="00702012"/>
    <w:rsid w:val="00703EFC"/>
    <w:rsid w:val="00703F3A"/>
    <w:rsid w:val="00705E00"/>
    <w:rsid w:val="00706752"/>
    <w:rsid w:val="007155DA"/>
    <w:rsid w:val="0071562B"/>
    <w:rsid w:val="00723E2C"/>
    <w:rsid w:val="007261FA"/>
    <w:rsid w:val="007276C5"/>
    <w:rsid w:val="007432C2"/>
    <w:rsid w:val="0074583E"/>
    <w:rsid w:val="0076037D"/>
    <w:rsid w:val="00764E03"/>
    <w:rsid w:val="00766EF0"/>
    <w:rsid w:val="007714AB"/>
    <w:rsid w:val="007878B5"/>
    <w:rsid w:val="00797EE9"/>
    <w:rsid w:val="007A3AB9"/>
    <w:rsid w:val="007A70EC"/>
    <w:rsid w:val="007A75F2"/>
    <w:rsid w:val="007C11DB"/>
    <w:rsid w:val="007C6EF2"/>
    <w:rsid w:val="007D151B"/>
    <w:rsid w:val="007D762E"/>
    <w:rsid w:val="007E0102"/>
    <w:rsid w:val="007E1356"/>
    <w:rsid w:val="007E1696"/>
    <w:rsid w:val="007E54C5"/>
    <w:rsid w:val="007F4451"/>
    <w:rsid w:val="00800846"/>
    <w:rsid w:val="0080238D"/>
    <w:rsid w:val="00804079"/>
    <w:rsid w:val="00804981"/>
    <w:rsid w:val="00810DC6"/>
    <w:rsid w:val="00820779"/>
    <w:rsid w:val="00821143"/>
    <w:rsid w:val="00824C90"/>
    <w:rsid w:val="00826AEC"/>
    <w:rsid w:val="00844F0C"/>
    <w:rsid w:val="0084652B"/>
    <w:rsid w:val="00850DA1"/>
    <w:rsid w:val="008541C3"/>
    <w:rsid w:val="00860967"/>
    <w:rsid w:val="008722D2"/>
    <w:rsid w:val="008728A4"/>
    <w:rsid w:val="0088346C"/>
    <w:rsid w:val="00893D86"/>
    <w:rsid w:val="00895E15"/>
    <w:rsid w:val="008975F1"/>
    <w:rsid w:val="008A0FF4"/>
    <w:rsid w:val="008A3243"/>
    <w:rsid w:val="008B016B"/>
    <w:rsid w:val="008B6816"/>
    <w:rsid w:val="008C730F"/>
    <w:rsid w:val="008D2DC8"/>
    <w:rsid w:val="008E64C7"/>
    <w:rsid w:val="008F272F"/>
    <w:rsid w:val="00906678"/>
    <w:rsid w:val="00907214"/>
    <w:rsid w:val="009135AF"/>
    <w:rsid w:val="00915165"/>
    <w:rsid w:val="0093578D"/>
    <w:rsid w:val="00940694"/>
    <w:rsid w:val="009415D6"/>
    <w:rsid w:val="009452B7"/>
    <w:rsid w:val="00952EAD"/>
    <w:rsid w:val="009564A8"/>
    <w:rsid w:val="00977883"/>
    <w:rsid w:val="00982393"/>
    <w:rsid w:val="00987753"/>
    <w:rsid w:val="009A482A"/>
    <w:rsid w:val="009A68DA"/>
    <w:rsid w:val="009B204E"/>
    <w:rsid w:val="009B59E0"/>
    <w:rsid w:val="009D4227"/>
    <w:rsid w:val="009D5A7F"/>
    <w:rsid w:val="009E0A13"/>
    <w:rsid w:val="00A01171"/>
    <w:rsid w:val="00A04E49"/>
    <w:rsid w:val="00A054D6"/>
    <w:rsid w:val="00A056B1"/>
    <w:rsid w:val="00A11A93"/>
    <w:rsid w:val="00A1746E"/>
    <w:rsid w:val="00A23BD7"/>
    <w:rsid w:val="00A252B3"/>
    <w:rsid w:val="00A2544D"/>
    <w:rsid w:val="00A27517"/>
    <w:rsid w:val="00A27834"/>
    <w:rsid w:val="00A43E52"/>
    <w:rsid w:val="00A45432"/>
    <w:rsid w:val="00A50794"/>
    <w:rsid w:val="00A61C1B"/>
    <w:rsid w:val="00A677EC"/>
    <w:rsid w:val="00A729C6"/>
    <w:rsid w:val="00A75CC0"/>
    <w:rsid w:val="00A75E77"/>
    <w:rsid w:val="00A83BA9"/>
    <w:rsid w:val="00A84F27"/>
    <w:rsid w:val="00A94C87"/>
    <w:rsid w:val="00A95575"/>
    <w:rsid w:val="00A95E60"/>
    <w:rsid w:val="00AA115F"/>
    <w:rsid w:val="00AA4743"/>
    <w:rsid w:val="00AB578C"/>
    <w:rsid w:val="00AC5FF3"/>
    <w:rsid w:val="00AD6693"/>
    <w:rsid w:val="00AE0FC4"/>
    <w:rsid w:val="00AE74D9"/>
    <w:rsid w:val="00AF1369"/>
    <w:rsid w:val="00AF176E"/>
    <w:rsid w:val="00AF1B45"/>
    <w:rsid w:val="00AF506F"/>
    <w:rsid w:val="00B06910"/>
    <w:rsid w:val="00B101B0"/>
    <w:rsid w:val="00B14CE8"/>
    <w:rsid w:val="00B14EC5"/>
    <w:rsid w:val="00B32AE5"/>
    <w:rsid w:val="00B5142D"/>
    <w:rsid w:val="00B54C64"/>
    <w:rsid w:val="00B562B9"/>
    <w:rsid w:val="00B62031"/>
    <w:rsid w:val="00B70523"/>
    <w:rsid w:val="00B7291D"/>
    <w:rsid w:val="00B76D99"/>
    <w:rsid w:val="00B81C12"/>
    <w:rsid w:val="00B9134C"/>
    <w:rsid w:val="00B9442A"/>
    <w:rsid w:val="00BA5934"/>
    <w:rsid w:val="00BB1145"/>
    <w:rsid w:val="00BB16CF"/>
    <w:rsid w:val="00BC47EC"/>
    <w:rsid w:val="00BC78D1"/>
    <w:rsid w:val="00BD0534"/>
    <w:rsid w:val="00BD0F37"/>
    <w:rsid w:val="00BE3082"/>
    <w:rsid w:val="00BE6696"/>
    <w:rsid w:val="00BF036E"/>
    <w:rsid w:val="00C01425"/>
    <w:rsid w:val="00C32724"/>
    <w:rsid w:val="00C4143F"/>
    <w:rsid w:val="00C5089A"/>
    <w:rsid w:val="00C57131"/>
    <w:rsid w:val="00C61489"/>
    <w:rsid w:val="00C65FDC"/>
    <w:rsid w:val="00C76758"/>
    <w:rsid w:val="00C91E88"/>
    <w:rsid w:val="00CB205D"/>
    <w:rsid w:val="00CB3DD1"/>
    <w:rsid w:val="00CC062D"/>
    <w:rsid w:val="00CC1D22"/>
    <w:rsid w:val="00CE0290"/>
    <w:rsid w:val="00CE34F0"/>
    <w:rsid w:val="00CE400F"/>
    <w:rsid w:val="00D03942"/>
    <w:rsid w:val="00D03D1B"/>
    <w:rsid w:val="00D05524"/>
    <w:rsid w:val="00D354E6"/>
    <w:rsid w:val="00D47C22"/>
    <w:rsid w:val="00D52391"/>
    <w:rsid w:val="00D57A0E"/>
    <w:rsid w:val="00D733B8"/>
    <w:rsid w:val="00D80B6E"/>
    <w:rsid w:val="00D82919"/>
    <w:rsid w:val="00D85964"/>
    <w:rsid w:val="00D86449"/>
    <w:rsid w:val="00D92FB3"/>
    <w:rsid w:val="00DA3575"/>
    <w:rsid w:val="00DA50C1"/>
    <w:rsid w:val="00DB51CE"/>
    <w:rsid w:val="00DC7705"/>
    <w:rsid w:val="00DD3279"/>
    <w:rsid w:val="00DD7D5F"/>
    <w:rsid w:val="00DE6C5F"/>
    <w:rsid w:val="00DF2121"/>
    <w:rsid w:val="00DF3430"/>
    <w:rsid w:val="00DF4871"/>
    <w:rsid w:val="00DF6765"/>
    <w:rsid w:val="00E013CD"/>
    <w:rsid w:val="00E0179B"/>
    <w:rsid w:val="00E021DF"/>
    <w:rsid w:val="00E12984"/>
    <w:rsid w:val="00E17245"/>
    <w:rsid w:val="00E17F5D"/>
    <w:rsid w:val="00E30775"/>
    <w:rsid w:val="00E3513D"/>
    <w:rsid w:val="00E46096"/>
    <w:rsid w:val="00E503E6"/>
    <w:rsid w:val="00E5209D"/>
    <w:rsid w:val="00E53866"/>
    <w:rsid w:val="00E53EDD"/>
    <w:rsid w:val="00E60844"/>
    <w:rsid w:val="00E62457"/>
    <w:rsid w:val="00E627AB"/>
    <w:rsid w:val="00E650CC"/>
    <w:rsid w:val="00E81C94"/>
    <w:rsid w:val="00E9209B"/>
    <w:rsid w:val="00E92419"/>
    <w:rsid w:val="00E956DA"/>
    <w:rsid w:val="00E97F9F"/>
    <w:rsid w:val="00EA534F"/>
    <w:rsid w:val="00EC585A"/>
    <w:rsid w:val="00ED24B2"/>
    <w:rsid w:val="00ED58D6"/>
    <w:rsid w:val="00EF7775"/>
    <w:rsid w:val="00F00800"/>
    <w:rsid w:val="00F05BC2"/>
    <w:rsid w:val="00F110F0"/>
    <w:rsid w:val="00F36805"/>
    <w:rsid w:val="00F421E1"/>
    <w:rsid w:val="00F44361"/>
    <w:rsid w:val="00F4766F"/>
    <w:rsid w:val="00F5469C"/>
    <w:rsid w:val="00F75B9F"/>
    <w:rsid w:val="00F83D8C"/>
    <w:rsid w:val="00F87E8C"/>
    <w:rsid w:val="00FA24A4"/>
    <w:rsid w:val="00FB32DA"/>
    <w:rsid w:val="018E5CEE"/>
    <w:rsid w:val="02C42B49"/>
    <w:rsid w:val="02CB7221"/>
    <w:rsid w:val="03D06ACE"/>
    <w:rsid w:val="04A14C29"/>
    <w:rsid w:val="05F354CF"/>
    <w:rsid w:val="062B472F"/>
    <w:rsid w:val="07F82721"/>
    <w:rsid w:val="07FB2E52"/>
    <w:rsid w:val="0809043D"/>
    <w:rsid w:val="086E19A1"/>
    <w:rsid w:val="08997E92"/>
    <w:rsid w:val="08E150E3"/>
    <w:rsid w:val="093D2BFE"/>
    <w:rsid w:val="09434D91"/>
    <w:rsid w:val="09FB2DEB"/>
    <w:rsid w:val="0A052524"/>
    <w:rsid w:val="0A2574B3"/>
    <w:rsid w:val="0A5173FA"/>
    <w:rsid w:val="0A9864A5"/>
    <w:rsid w:val="0AB01615"/>
    <w:rsid w:val="0B7637C2"/>
    <w:rsid w:val="0BBF17D2"/>
    <w:rsid w:val="0C020FC2"/>
    <w:rsid w:val="0C2872CB"/>
    <w:rsid w:val="0CCD085E"/>
    <w:rsid w:val="0D0D63B6"/>
    <w:rsid w:val="0D4D3563"/>
    <w:rsid w:val="0E375AE5"/>
    <w:rsid w:val="0F744222"/>
    <w:rsid w:val="0FB85C44"/>
    <w:rsid w:val="0FE94B79"/>
    <w:rsid w:val="100F41A5"/>
    <w:rsid w:val="10386129"/>
    <w:rsid w:val="11332148"/>
    <w:rsid w:val="123F5AF5"/>
    <w:rsid w:val="141A7F7F"/>
    <w:rsid w:val="14715924"/>
    <w:rsid w:val="149A53D9"/>
    <w:rsid w:val="151B55B3"/>
    <w:rsid w:val="15262A3E"/>
    <w:rsid w:val="167B497B"/>
    <w:rsid w:val="16C73EBA"/>
    <w:rsid w:val="170035C9"/>
    <w:rsid w:val="17C85590"/>
    <w:rsid w:val="1922739A"/>
    <w:rsid w:val="192C06DB"/>
    <w:rsid w:val="196F2449"/>
    <w:rsid w:val="19BD06FE"/>
    <w:rsid w:val="1A09370D"/>
    <w:rsid w:val="1A443726"/>
    <w:rsid w:val="1B032A4F"/>
    <w:rsid w:val="1B0A7C6C"/>
    <w:rsid w:val="1B0E17B2"/>
    <w:rsid w:val="1B170A7D"/>
    <w:rsid w:val="1BF648EE"/>
    <w:rsid w:val="1D853AB1"/>
    <w:rsid w:val="1E5902C8"/>
    <w:rsid w:val="1EB451EE"/>
    <w:rsid w:val="1F084C78"/>
    <w:rsid w:val="1F1C3919"/>
    <w:rsid w:val="1F481E09"/>
    <w:rsid w:val="204C6209"/>
    <w:rsid w:val="20773EB4"/>
    <w:rsid w:val="20A74ECB"/>
    <w:rsid w:val="20B244D2"/>
    <w:rsid w:val="20E57F26"/>
    <w:rsid w:val="232A73E4"/>
    <w:rsid w:val="23327101"/>
    <w:rsid w:val="238E2E63"/>
    <w:rsid w:val="23EA617F"/>
    <w:rsid w:val="24040D32"/>
    <w:rsid w:val="24FB34B0"/>
    <w:rsid w:val="24FF3FBE"/>
    <w:rsid w:val="25772D9E"/>
    <w:rsid w:val="257E308D"/>
    <w:rsid w:val="26426FD9"/>
    <w:rsid w:val="2673350B"/>
    <w:rsid w:val="26DD3247"/>
    <w:rsid w:val="276969B7"/>
    <w:rsid w:val="279A4B87"/>
    <w:rsid w:val="27B31811"/>
    <w:rsid w:val="285301FB"/>
    <w:rsid w:val="28E848A9"/>
    <w:rsid w:val="28F57D68"/>
    <w:rsid w:val="29A94967"/>
    <w:rsid w:val="29CA071F"/>
    <w:rsid w:val="2AD67958"/>
    <w:rsid w:val="2B3B50FE"/>
    <w:rsid w:val="2B444708"/>
    <w:rsid w:val="2B511820"/>
    <w:rsid w:val="2B546095"/>
    <w:rsid w:val="2BC57C83"/>
    <w:rsid w:val="2CD96CCF"/>
    <w:rsid w:val="2CF20F4C"/>
    <w:rsid w:val="2DA16C21"/>
    <w:rsid w:val="2E553178"/>
    <w:rsid w:val="2E8B326C"/>
    <w:rsid w:val="2FD06A33"/>
    <w:rsid w:val="301D017F"/>
    <w:rsid w:val="30330F5C"/>
    <w:rsid w:val="307455C9"/>
    <w:rsid w:val="313F155B"/>
    <w:rsid w:val="317D1783"/>
    <w:rsid w:val="32446F2E"/>
    <w:rsid w:val="334D79B4"/>
    <w:rsid w:val="34C84A53"/>
    <w:rsid w:val="35006703"/>
    <w:rsid w:val="352244B1"/>
    <w:rsid w:val="357A05CB"/>
    <w:rsid w:val="35A31FA7"/>
    <w:rsid w:val="36AB673F"/>
    <w:rsid w:val="37336697"/>
    <w:rsid w:val="376F0ECC"/>
    <w:rsid w:val="377F1F9A"/>
    <w:rsid w:val="387A1286"/>
    <w:rsid w:val="38AC7189"/>
    <w:rsid w:val="38E04160"/>
    <w:rsid w:val="38FF49BF"/>
    <w:rsid w:val="39121F3A"/>
    <w:rsid w:val="39747A51"/>
    <w:rsid w:val="39751C80"/>
    <w:rsid w:val="399C2315"/>
    <w:rsid w:val="3A335D0B"/>
    <w:rsid w:val="3A5E23D3"/>
    <w:rsid w:val="3B734A40"/>
    <w:rsid w:val="3B8165B5"/>
    <w:rsid w:val="3BFB52F0"/>
    <w:rsid w:val="3C7265BA"/>
    <w:rsid w:val="3C7C6E5E"/>
    <w:rsid w:val="3D4E4777"/>
    <w:rsid w:val="3DE970A0"/>
    <w:rsid w:val="3E0876EF"/>
    <w:rsid w:val="3E115336"/>
    <w:rsid w:val="3E17373D"/>
    <w:rsid w:val="3EAB5CFF"/>
    <w:rsid w:val="3F481BB4"/>
    <w:rsid w:val="3F5D2593"/>
    <w:rsid w:val="417D6906"/>
    <w:rsid w:val="42052081"/>
    <w:rsid w:val="4219303E"/>
    <w:rsid w:val="42EA29D6"/>
    <w:rsid w:val="43514D63"/>
    <w:rsid w:val="43682A84"/>
    <w:rsid w:val="43AE2BC6"/>
    <w:rsid w:val="44AE31D8"/>
    <w:rsid w:val="44E51517"/>
    <w:rsid w:val="4549123C"/>
    <w:rsid w:val="45582750"/>
    <w:rsid w:val="45FC1569"/>
    <w:rsid w:val="466760A4"/>
    <w:rsid w:val="467A5CCB"/>
    <w:rsid w:val="467B15AE"/>
    <w:rsid w:val="471B45C3"/>
    <w:rsid w:val="479E3C8F"/>
    <w:rsid w:val="47BC63C6"/>
    <w:rsid w:val="47E95008"/>
    <w:rsid w:val="48DB3696"/>
    <w:rsid w:val="490A1217"/>
    <w:rsid w:val="494A71CD"/>
    <w:rsid w:val="49C50A00"/>
    <w:rsid w:val="49EB34D3"/>
    <w:rsid w:val="49EC59C7"/>
    <w:rsid w:val="4A302915"/>
    <w:rsid w:val="4B5F2BE7"/>
    <w:rsid w:val="4BD228EC"/>
    <w:rsid w:val="4BE95517"/>
    <w:rsid w:val="4BEF30C6"/>
    <w:rsid w:val="4CFD48E7"/>
    <w:rsid w:val="4D6109F0"/>
    <w:rsid w:val="4DEB17E5"/>
    <w:rsid w:val="4F8C7707"/>
    <w:rsid w:val="50714687"/>
    <w:rsid w:val="521E3449"/>
    <w:rsid w:val="5259036D"/>
    <w:rsid w:val="52995909"/>
    <w:rsid w:val="531E0DED"/>
    <w:rsid w:val="535556C4"/>
    <w:rsid w:val="53A61AC5"/>
    <w:rsid w:val="53CB39DC"/>
    <w:rsid w:val="53D304EB"/>
    <w:rsid w:val="544439CD"/>
    <w:rsid w:val="54AF60E0"/>
    <w:rsid w:val="560162AC"/>
    <w:rsid w:val="57A97069"/>
    <w:rsid w:val="57AA30DF"/>
    <w:rsid w:val="57F40FFF"/>
    <w:rsid w:val="581F2E9B"/>
    <w:rsid w:val="585672F0"/>
    <w:rsid w:val="59405300"/>
    <w:rsid w:val="59965209"/>
    <w:rsid w:val="59B4679F"/>
    <w:rsid w:val="59D272ED"/>
    <w:rsid w:val="59F35FCF"/>
    <w:rsid w:val="5A5E13CF"/>
    <w:rsid w:val="5A9A37B2"/>
    <w:rsid w:val="5BB84AB8"/>
    <w:rsid w:val="5C3979DB"/>
    <w:rsid w:val="5D0114BA"/>
    <w:rsid w:val="5DE03110"/>
    <w:rsid w:val="5E47553D"/>
    <w:rsid w:val="5E654AED"/>
    <w:rsid w:val="5F596533"/>
    <w:rsid w:val="5F785798"/>
    <w:rsid w:val="5FB907A5"/>
    <w:rsid w:val="60DF5E12"/>
    <w:rsid w:val="613949D0"/>
    <w:rsid w:val="61506049"/>
    <w:rsid w:val="62001A55"/>
    <w:rsid w:val="622F330B"/>
    <w:rsid w:val="624146D7"/>
    <w:rsid w:val="62B1767B"/>
    <w:rsid w:val="63421168"/>
    <w:rsid w:val="64067EAA"/>
    <w:rsid w:val="643B0BEB"/>
    <w:rsid w:val="656F0AF2"/>
    <w:rsid w:val="65FC5BE7"/>
    <w:rsid w:val="66135703"/>
    <w:rsid w:val="666A46FD"/>
    <w:rsid w:val="693B39B1"/>
    <w:rsid w:val="6949645F"/>
    <w:rsid w:val="6A7C2407"/>
    <w:rsid w:val="6B9F44A0"/>
    <w:rsid w:val="6BEC0D1C"/>
    <w:rsid w:val="6C6973EC"/>
    <w:rsid w:val="6CD85C10"/>
    <w:rsid w:val="6D092B02"/>
    <w:rsid w:val="6D162D88"/>
    <w:rsid w:val="6D5448B0"/>
    <w:rsid w:val="6E833995"/>
    <w:rsid w:val="6EBD4434"/>
    <w:rsid w:val="6EC61449"/>
    <w:rsid w:val="6F7F4D98"/>
    <w:rsid w:val="6FE349AC"/>
    <w:rsid w:val="701D069A"/>
    <w:rsid w:val="703C5465"/>
    <w:rsid w:val="70A367DC"/>
    <w:rsid w:val="712C543B"/>
    <w:rsid w:val="720D423D"/>
    <w:rsid w:val="722404DA"/>
    <w:rsid w:val="727B2447"/>
    <w:rsid w:val="72976F34"/>
    <w:rsid w:val="73935472"/>
    <w:rsid w:val="73D14E82"/>
    <w:rsid w:val="745C514C"/>
    <w:rsid w:val="74B46F86"/>
    <w:rsid w:val="754F1383"/>
    <w:rsid w:val="75C961EE"/>
    <w:rsid w:val="75F1440F"/>
    <w:rsid w:val="75FB149C"/>
    <w:rsid w:val="76706EDC"/>
    <w:rsid w:val="77273D9C"/>
    <w:rsid w:val="77D70DAD"/>
    <w:rsid w:val="78A526FF"/>
    <w:rsid w:val="79032F00"/>
    <w:rsid w:val="797D4961"/>
    <w:rsid w:val="79F1491F"/>
    <w:rsid w:val="7A50273A"/>
    <w:rsid w:val="7A6B2F64"/>
    <w:rsid w:val="7BCD7765"/>
    <w:rsid w:val="7C272341"/>
    <w:rsid w:val="7C2D09C7"/>
    <w:rsid w:val="7C4B1659"/>
    <w:rsid w:val="7C501E80"/>
    <w:rsid w:val="7E2A2A0B"/>
    <w:rsid w:val="7E5A6B99"/>
    <w:rsid w:val="7F0C5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name="index 2"/>
    <w:lsdException w:qFormat="1" w:unhideWhenUsed="0" w:uiPriority="0" w:name="index 3"/>
    <w:lsdException w:qFormat="1" w:unhideWhenUsed="0" w:uiPriority="0" w:name="index 4"/>
    <w:lsdException w:qFormat="1" w:unhideWhenUsed="0" w:uiPriority="0" w:semiHidden="0" w:name="index 5"/>
    <w:lsdException w:qFormat="1" w:unhideWhenUsed="0" w:uiPriority="0" w:semiHidden="0" w:name="index 6"/>
    <w:lsdException w:qFormat="1" w:unhideWhenUsed="0" w:uiPriority="0" w:name="index 7"/>
    <w:lsdException w:qFormat="1" w:unhideWhenUsed="0" w:uiPriority="0" w:name="index 8"/>
    <w:lsdException w:qFormat="1" w:unhideWhenUsed="0" w:uiPriority="0" w:name="index 9"/>
    <w:lsdException w:qFormat="1" w:uiPriority="39" w:semiHidden="0" w:name="toc 1"/>
    <w:lsdException w:qFormat="1"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qFormat="1" w:unhideWhenUsed="0" w:uiPriority="0" w:semiHidden="0"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qFormat="1"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qFormat="1"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0" w:firstLineChars="200"/>
    </w:pPr>
    <w:rPr>
      <w:rFonts w:ascii="Times New Roman" w:hAnsi="Times New Roman" w:eastAsia="仿宋_GB2312" w:cs="Times New Roman"/>
      <w:kern w:val="2"/>
      <w:sz w:val="28"/>
      <w:szCs w:val="28"/>
      <w:lang w:val="en-US" w:eastAsia="zh-CN" w:bidi="ar-SA"/>
    </w:rPr>
  </w:style>
  <w:style w:type="paragraph" w:styleId="5">
    <w:name w:val="heading 1"/>
    <w:basedOn w:val="1"/>
    <w:next w:val="1"/>
    <w:link w:val="1036"/>
    <w:qFormat/>
    <w:uiPriority w:val="0"/>
    <w:pPr>
      <w:keepNext/>
      <w:keepLines/>
      <w:autoSpaceDE w:val="0"/>
      <w:ind w:firstLine="0" w:firstLineChars="0"/>
      <w:outlineLvl w:val="0"/>
    </w:pPr>
    <w:rPr>
      <w:rFonts w:eastAsia="仿宋"/>
      <w:b/>
      <w:bCs/>
      <w:kern w:val="44"/>
      <w:sz w:val="32"/>
      <w:szCs w:val="44"/>
    </w:rPr>
  </w:style>
  <w:style w:type="paragraph" w:styleId="6">
    <w:name w:val="heading 2"/>
    <w:basedOn w:val="1"/>
    <w:next w:val="1"/>
    <w:link w:val="1037"/>
    <w:unhideWhenUsed/>
    <w:qFormat/>
    <w:uiPriority w:val="0"/>
    <w:pPr>
      <w:keepNext/>
      <w:keepLines/>
      <w:autoSpaceDE w:val="0"/>
      <w:ind w:firstLine="0" w:firstLineChars="0"/>
      <w:outlineLvl w:val="1"/>
    </w:pPr>
    <w:rPr>
      <w:rFonts w:eastAsia="仿宋"/>
      <w:b/>
      <w:bCs/>
      <w:kern w:val="0"/>
      <w:sz w:val="30"/>
      <w:szCs w:val="32"/>
    </w:rPr>
  </w:style>
  <w:style w:type="paragraph" w:styleId="7">
    <w:name w:val="heading 3"/>
    <w:basedOn w:val="1"/>
    <w:next w:val="1"/>
    <w:link w:val="112"/>
    <w:unhideWhenUsed/>
    <w:qFormat/>
    <w:uiPriority w:val="0"/>
    <w:pPr>
      <w:keepNext/>
      <w:keepLines/>
      <w:ind w:firstLine="0" w:firstLineChars="0"/>
      <w:outlineLvl w:val="2"/>
    </w:pPr>
    <w:rPr>
      <w:rFonts w:eastAsia="仿宋" w:cs="宋体"/>
      <w:b/>
      <w:bCs/>
      <w:szCs w:val="32"/>
    </w:rPr>
  </w:style>
  <w:style w:type="paragraph" w:styleId="8">
    <w:name w:val="heading 4"/>
    <w:basedOn w:val="1"/>
    <w:next w:val="1"/>
    <w:link w:val="1038"/>
    <w:qFormat/>
    <w:uiPriority w:val="0"/>
    <w:pPr>
      <w:keepNext/>
      <w:keepLines/>
      <w:spacing w:before="280" w:after="290" w:line="376" w:lineRule="auto"/>
      <w:ind w:firstLine="200"/>
      <w:outlineLvl w:val="3"/>
    </w:pPr>
    <w:rPr>
      <w:rFonts w:ascii="Arial" w:hAnsi="Arial" w:eastAsia="黑体"/>
      <w:b/>
      <w:bCs/>
    </w:rPr>
  </w:style>
  <w:style w:type="paragraph" w:styleId="9">
    <w:name w:val="heading 5"/>
    <w:basedOn w:val="1"/>
    <w:next w:val="1"/>
    <w:link w:val="1039"/>
    <w:qFormat/>
    <w:uiPriority w:val="0"/>
    <w:pPr>
      <w:keepNext/>
      <w:keepLines/>
      <w:ind w:firstLine="0" w:firstLineChars="0"/>
      <w:outlineLvl w:val="4"/>
    </w:pPr>
    <w:rPr>
      <w:rFonts w:eastAsia="仿宋"/>
      <w:b/>
      <w:bCs/>
    </w:rPr>
  </w:style>
  <w:style w:type="paragraph" w:styleId="10">
    <w:name w:val="heading 6"/>
    <w:basedOn w:val="1"/>
    <w:next w:val="1"/>
    <w:link w:val="1040"/>
    <w:qFormat/>
    <w:uiPriority w:val="0"/>
    <w:pPr>
      <w:keepNext/>
      <w:keepLines/>
      <w:spacing w:before="240" w:after="64" w:line="320" w:lineRule="auto"/>
      <w:ind w:firstLine="200"/>
      <w:outlineLvl w:val="5"/>
    </w:pPr>
    <w:rPr>
      <w:rFonts w:ascii="Arial" w:hAnsi="Arial" w:eastAsia="黑体"/>
      <w:b/>
      <w:bCs/>
      <w:sz w:val="24"/>
      <w:szCs w:val="24"/>
    </w:rPr>
  </w:style>
  <w:style w:type="paragraph" w:styleId="11">
    <w:name w:val="heading 7"/>
    <w:basedOn w:val="1"/>
    <w:next w:val="1"/>
    <w:link w:val="1041"/>
    <w:qFormat/>
    <w:uiPriority w:val="0"/>
    <w:pPr>
      <w:keepNext/>
      <w:keepLines/>
      <w:spacing w:before="240" w:after="64" w:line="320" w:lineRule="auto"/>
      <w:ind w:firstLine="200"/>
      <w:outlineLvl w:val="6"/>
    </w:pPr>
    <w:rPr>
      <w:rFonts w:eastAsia="宋体"/>
      <w:b/>
      <w:bCs/>
      <w:sz w:val="24"/>
      <w:szCs w:val="24"/>
    </w:rPr>
  </w:style>
  <w:style w:type="paragraph" w:styleId="12">
    <w:name w:val="heading 8"/>
    <w:basedOn w:val="1"/>
    <w:next w:val="1"/>
    <w:link w:val="1042"/>
    <w:qFormat/>
    <w:uiPriority w:val="0"/>
    <w:pPr>
      <w:keepNext/>
      <w:keepLines/>
      <w:spacing w:before="240" w:after="64" w:line="320" w:lineRule="auto"/>
      <w:ind w:firstLine="200"/>
      <w:outlineLvl w:val="7"/>
    </w:pPr>
    <w:rPr>
      <w:rFonts w:ascii="Arial" w:hAnsi="Arial" w:eastAsia="黑体"/>
      <w:sz w:val="24"/>
      <w:szCs w:val="24"/>
    </w:rPr>
  </w:style>
  <w:style w:type="paragraph" w:styleId="13">
    <w:name w:val="heading 9"/>
    <w:basedOn w:val="1"/>
    <w:next w:val="1"/>
    <w:link w:val="1043"/>
    <w:qFormat/>
    <w:uiPriority w:val="0"/>
    <w:pPr>
      <w:keepNext/>
      <w:keepLines/>
      <w:spacing w:before="240" w:after="64" w:line="320" w:lineRule="auto"/>
      <w:ind w:firstLine="200"/>
      <w:outlineLvl w:val="8"/>
    </w:pPr>
    <w:rPr>
      <w:rFonts w:ascii="Arial" w:hAnsi="Arial" w:eastAsia="黑体"/>
      <w:sz w:val="21"/>
      <w:szCs w:val="21"/>
    </w:rPr>
  </w:style>
  <w:style w:type="character" w:default="1" w:styleId="93">
    <w:name w:val="Default Paragraph Font"/>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1069"/>
    <w:qFormat/>
    <w:uiPriority w:val="0"/>
    <w:pPr>
      <w:adjustRightInd/>
      <w:spacing w:after="120" w:line="360" w:lineRule="auto"/>
      <w:ind w:left="420" w:leftChars="200" w:firstLine="420" w:firstLineChars="200"/>
      <w:jc w:val="left"/>
      <w:textAlignment w:val="auto"/>
    </w:pPr>
    <w:rPr>
      <w:spacing w:val="0"/>
      <w:kern w:val="2"/>
      <w:sz w:val="24"/>
      <w:szCs w:val="22"/>
    </w:rPr>
  </w:style>
  <w:style w:type="paragraph" w:styleId="3">
    <w:name w:val="Body Text Indent"/>
    <w:basedOn w:val="1"/>
    <w:link w:val="1051"/>
    <w:qFormat/>
    <w:uiPriority w:val="0"/>
    <w:pPr>
      <w:adjustRightInd w:val="0"/>
      <w:spacing w:line="480" w:lineRule="exact"/>
      <w:ind w:firstLine="570" w:firstLineChars="0"/>
      <w:jc w:val="both"/>
      <w:textAlignment w:val="baseline"/>
    </w:pPr>
    <w:rPr>
      <w:rFonts w:eastAsia="宋体"/>
      <w:spacing w:val="-2"/>
      <w:kern w:val="0"/>
      <w:szCs w:val="20"/>
    </w:rPr>
  </w:style>
  <w:style w:type="paragraph" w:styleId="4">
    <w:name w:val="macro"/>
    <w:link w:val="1059"/>
    <w:semiHidden/>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4">
    <w:name w:val="List 3"/>
    <w:basedOn w:val="1"/>
    <w:qFormat/>
    <w:uiPriority w:val="0"/>
    <w:pPr>
      <w:ind w:left="100" w:leftChars="400" w:hanging="200" w:hangingChars="200"/>
    </w:pPr>
    <w:rPr>
      <w:rFonts w:eastAsia="宋体"/>
      <w:sz w:val="24"/>
      <w:szCs w:val="22"/>
    </w:rPr>
  </w:style>
  <w:style w:type="paragraph" w:styleId="15">
    <w:name w:val="toc 7"/>
    <w:basedOn w:val="1"/>
    <w:next w:val="1"/>
    <w:qFormat/>
    <w:uiPriority w:val="0"/>
    <w:pPr>
      <w:ind w:left="2520" w:leftChars="1200"/>
    </w:pPr>
  </w:style>
  <w:style w:type="paragraph" w:styleId="16">
    <w:name w:val="List Number 2"/>
    <w:basedOn w:val="1"/>
    <w:qFormat/>
    <w:uiPriority w:val="0"/>
    <w:pPr>
      <w:numPr>
        <w:ilvl w:val="0"/>
        <w:numId w:val="1"/>
      </w:numPr>
    </w:pPr>
    <w:rPr>
      <w:rFonts w:eastAsia="宋体"/>
      <w:sz w:val="24"/>
      <w:szCs w:val="22"/>
    </w:rPr>
  </w:style>
  <w:style w:type="paragraph" w:styleId="17">
    <w:name w:val="table of authorities"/>
    <w:basedOn w:val="1"/>
    <w:next w:val="1"/>
    <w:qFormat/>
    <w:uiPriority w:val="0"/>
    <w:pPr>
      <w:ind w:left="420" w:leftChars="200" w:firstLine="0"/>
    </w:pPr>
    <w:rPr>
      <w:rFonts w:eastAsia="宋体"/>
      <w:sz w:val="24"/>
      <w:szCs w:val="22"/>
    </w:rPr>
  </w:style>
  <w:style w:type="paragraph" w:styleId="18">
    <w:name w:val="Note Heading"/>
    <w:basedOn w:val="1"/>
    <w:next w:val="1"/>
    <w:link w:val="1073"/>
    <w:qFormat/>
    <w:uiPriority w:val="0"/>
    <w:pPr>
      <w:ind w:firstLine="200"/>
      <w:jc w:val="center"/>
    </w:pPr>
    <w:rPr>
      <w:rFonts w:eastAsia="宋体"/>
      <w:sz w:val="24"/>
      <w:szCs w:val="22"/>
    </w:rPr>
  </w:style>
  <w:style w:type="paragraph" w:styleId="19">
    <w:name w:val="List Bullet 4"/>
    <w:basedOn w:val="1"/>
    <w:qFormat/>
    <w:uiPriority w:val="0"/>
    <w:pPr>
      <w:numPr>
        <w:ilvl w:val="0"/>
        <w:numId w:val="2"/>
      </w:numPr>
    </w:pPr>
    <w:rPr>
      <w:rFonts w:eastAsia="宋体"/>
      <w:sz w:val="24"/>
      <w:szCs w:val="22"/>
    </w:rPr>
  </w:style>
  <w:style w:type="paragraph" w:styleId="20">
    <w:name w:val="index 8"/>
    <w:basedOn w:val="1"/>
    <w:next w:val="1"/>
    <w:semiHidden/>
    <w:qFormat/>
    <w:uiPriority w:val="0"/>
    <w:pPr>
      <w:ind w:left="1400" w:leftChars="1400" w:firstLine="0"/>
    </w:pPr>
    <w:rPr>
      <w:rFonts w:eastAsia="宋体"/>
      <w:sz w:val="24"/>
      <w:szCs w:val="22"/>
    </w:rPr>
  </w:style>
  <w:style w:type="paragraph" w:styleId="21">
    <w:name w:val="E-mail Signature"/>
    <w:basedOn w:val="1"/>
    <w:link w:val="1057"/>
    <w:qFormat/>
    <w:uiPriority w:val="0"/>
    <w:pPr>
      <w:ind w:firstLine="200"/>
    </w:pPr>
    <w:rPr>
      <w:rFonts w:eastAsia="宋体"/>
      <w:sz w:val="24"/>
      <w:szCs w:val="22"/>
    </w:rPr>
  </w:style>
  <w:style w:type="paragraph" w:styleId="22">
    <w:name w:val="List Number"/>
    <w:basedOn w:val="1"/>
    <w:qFormat/>
    <w:uiPriority w:val="0"/>
    <w:pPr>
      <w:numPr>
        <w:ilvl w:val="0"/>
        <w:numId w:val="3"/>
      </w:numPr>
    </w:pPr>
    <w:rPr>
      <w:rFonts w:eastAsia="宋体"/>
      <w:sz w:val="24"/>
      <w:szCs w:val="22"/>
    </w:rPr>
  </w:style>
  <w:style w:type="paragraph" w:styleId="23">
    <w:name w:val="Normal Indent"/>
    <w:basedOn w:val="1"/>
    <w:link w:val="1075"/>
    <w:qFormat/>
    <w:uiPriority w:val="0"/>
    <w:pPr>
      <w:ind w:firstLine="420"/>
    </w:pPr>
    <w:rPr>
      <w:rFonts w:eastAsia="宋体"/>
      <w:sz w:val="24"/>
      <w:szCs w:val="22"/>
    </w:rPr>
  </w:style>
  <w:style w:type="paragraph" w:styleId="24">
    <w:name w:val="caption"/>
    <w:basedOn w:val="1"/>
    <w:next w:val="1"/>
    <w:link w:val="1462"/>
    <w:qFormat/>
    <w:uiPriority w:val="0"/>
    <w:pPr>
      <w:ind w:firstLine="200"/>
    </w:pPr>
    <w:rPr>
      <w:rFonts w:ascii="Arial" w:hAnsi="Arial" w:eastAsia="黑体" w:cs="Arial"/>
      <w:sz w:val="20"/>
      <w:szCs w:val="20"/>
    </w:rPr>
  </w:style>
  <w:style w:type="paragraph" w:styleId="25">
    <w:name w:val="index 5"/>
    <w:basedOn w:val="1"/>
    <w:next w:val="1"/>
    <w:qFormat/>
    <w:uiPriority w:val="0"/>
    <w:pPr>
      <w:ind w:left="800" w:leftChars="800" w:firstLine="0"/>
    </w:pPr>
    <w:rPr>
      <w:rFonts w:eastAsia="宋体"/>
      <w:sz w:val="24"/>
      <w:szCs w:val="22"/>
    </w:rPr>
  </w:style>
  <w:style w:type="paragraph" w:styleId="26">
    <w:name w:val="List Bullet"/>
    <w:basedOn w:val="1"/>
    <w:qFormat/>
    <w:uiPriority w:val="0"/>
    <w:pPr>
      <w:numPr>
        <w:ilvl w:val="0"/>
        <w:numId w:val="4"/>
      </w:numPr>
    </w:pPr>
    <w:rPr>
      <w:rFonts w:eastAsia="宋体"/>
      <w:sz w:val="24"/>
      <w:szCs w:val="22"/>
    </w:rPr>
  </w:style>
  <w:style w:type="paragraph" w:styleId="27">
    <w:name w:val="envelope address"/>
    <w:basedOn w:val="1"/>
    <w:qFormat/>
    <w:uiPriority w:val="0"/>
    <w:pPr>
      <w:framePr w:w="7920" w:h="1980" w:hRule="exact" w:hSpace="180" w:wrap="around" w:vAnchor="margin" w:hAnchor="page" w:xAlign="center" w:yAlign="bottom"/>
      <w:snapToGrid w:val="0"/>
      <w:ind w:left="100" w:leftChars="1400" w:firstLine="200"/>
    </w:pPr>
    <w:rPr>
      <w:rFonts w:ascii="Arial" w:hAnsi="Arial" w:eastAsia="宋体" w:cs="Arial"/>
      <w:sz w:val="24"/>
      <w:szCs w:val="24"/>
    </w:rPr>
  </w:style>
  <w:style w:type="paragraph" w:styleId="28">
    <w:name w:val="Document Map"/>
    <w:basedOn w:val="1"/>
    <w:link w:val="1049"/>
    <w:qFormat/>
    <w:uiPriority w:val="0"/>
    <w:pPr>
      <w:shd w:val="clear" w:color="auto" w:fill="000080"/>
      <w:ind w:firstLine="200"/>
    </w:pPr>
    <w:rPr>
      <w:rFonts w:eastAsia="宋体"/>
      <w:sz w:val="24"/>
      <w:szCs w:val="22"/>
    </w:rPr>
  </w:style>
  <w:style w:type="paragraph" w:styleId="29">
    <w:name w:val="toa heading"/>
    <w:basedOn w:val="1"/>
    <w:next w:val="1"/>
    <w:qFormat/>
    <w:uiPriority w:val="0"/>
    <w:pPr>
      <w:spacing w:before="120"/>
      <w:ind w:firstLine="200"/>
    </w:pPr>
    <w:rPr>
      <w:rFonts w:ascii="Arial" w:hAnsi="Arial" w:eastAsia="宋体" w:cs="Arial"/>
      <w:sz w:val="24"/>
      <w:szCs w:val="24"/>
    </w:rPr>
  </w:style>
  <w:style w:type="paragraph" w:styleId="30">
    <w:name w:val="annotation text"/>
    <w:basedOn w:val="1"/>
    <w:link w:val="1062"/>
    <w:qFormat/>
    <w:uiPriority w:val="0"/>
    <w:pPr>
      <w:ind w:firstLine="200"/>
    </w:pPr>
    <w:rPr>
      <w:rFonts w:eastAsia="宋体"/>
      <w:sz w:val="24"/>
      <w:szCs w:val="22"/>
    </w:rPr>
  </w:style>
  <w:style w:type="paragraph" w:styleId="31">
    <w:name w:val="index 6"/>
    <w:basedOn w:val="1"/>
    <w:next w:val="1"/>
    <w:qFormat/>
    <w:uiPriority w:val="0"/>
    <w:pPr>
      <w:ind w:left="1000" w:leftChars="1000" w:firstLine="0"/>
    </w:pPr>
    <w:rPr>
      <w:rFonts w:eastAsia="宋体"/>
      <w:sz w:val="24"/>
      <w:szCs w:val="22"/>
    </w:rPr>
  </w:style>
  <w:style w:type="paragraph" w:styleId="32">
    <w:name w:val="Salutation"/>
    <w:basedOn w:val="1"/>
    <w:next w:val="1"/>
    <w:link w:val="1056"/>
    <w:qFormat/>
    <w:uiPriority w:val="0"/>
    <w:pPr>
      <w:ind w:firstLine="200"/>
    </w:pPr>
    <w:rPr>
      <w:rFonts w:eastAsia="宋体"/>
      <w:sz w:val="24"/>
      <w:szCs w:val="22"/>
    </w:rPr>
  </w:style>
  <w:style w:type="paragraph" w:styleId="33">
    <w:name w:val="Body Text 3"/>
    <w:basedOn w:val="1"/>
    <w:link w:val="1071"/>
    <w:qFormat/>
    <w:uiPriority w:val="0"/>
    <w:pPr>
      <w:spacing w:after="120"/>
      <w:ind w:firstLine="200"/>
    </w:pPr>
    <w:rPr>
      <w:rFonts w:eastAsia="宋体"/>
      <w:sz w:val="16"/>
      <w:szCs w:val="16"/>
    </w:rPr>
  </w:style>
  <w:style w:type="paragraph" w:styleId="34">
    <w:name w:val="Closing"/>
    <w:basedOn w:val="1"/>
    <w:link w:val="1061"/>
    <w:qFormat/>
    <w:uiPriority w:val="0"/>
    <w:pPr>
      <w:ind w:left="100" w:leftChars="2100" w:firstLine="200"/>
    </w:pPr>
    <w:rPr>
      <w:rFonts w:eastAsia="宋体"/>
      <w:sz w:val="24"/>
      <w:szCs w:val="22"/>
    </w:rPr>
  </w:style>
  <w:style w:type="paragraph" w:styleId="35">
    <w:name w:val="List Bullet 3"/>
    <w:basedOn w:val="1"/>
    <w:qFormat/>
    <w:uiPriority w:val="0"/>
    <w:pPr>
      <w:numPr>
        <w:ilvl w:val="0"/>
        <w:numId w:val="5"/>
      </w:numPr>
    </w:pPr>
    <w:rPr>
      <w:rFonts w:eastAsia="宋体"/>
      <w:sz w:val="24"/>
      <w:szCs w:val="22"/>
    </w:rPr>
  </w:style>
  <w:style w:type="paragraph" w:styleId="36">
    <w:name w:val="Body Text"/>
    <w:basedOn w:val="1"/>
    <w:link w:val="1067"/>
    <w:qFormat/>
    <w:uiPriority w:val="0"/>
    <w:pPr>
      <w:spacing w:after="120"/>
      <w:ind w:firstLine="200"/>
    </w:pPr>
    <w:rPr>
      <w:rFonts w:eastAsia="宋体"/>
      <w:sz w:val="24"/>
      <w:szCs w:val="22"/>
    </w:rPr>
  </w:style>
  <w:style w:type="paragraph" w:styleId="37">
    <w:name w:val="List Number 3"/>
    <w:basedOn w:val="1"/>
    <w:qFormat/>
    <w:uiPriority w:val="0"/>
    <w:pPr>
      <w:numPr>
        <w:ilvl w:val="0"/>
        <w:numId w:val="6"/>
      </w:numPr>
    </w:pPr>
    <w:rPr>
      <w:rFonts w:eastAsia="宋体"/>
      <w:sz w:val="24"/>
      <w:szCs w:val="22"/>
    </w:rPr>
  </w:style>
  <w:style w:type="paragraph" w:styleId="38">
    <w:name w:val="List 2"/>
    <w:basedOn w:val="1"/>
    <w:qFormat/>
    <w:uiPriority w:val="0"/>
    <w:pPr>
      <w:ind w:left="100" w:leftChars="200" w:hanging="200" w:hangingChars="200"/>
    </w:pPr>
    <w:rPr>
      <w:rFonts w:eastAsia="宋体"/>
      <w:sz w:val="24"/>
      <w:szCs w:val="22"/>
    </w:rPr>
  </w:style>
  <w:style w:type="paragraph" w:styleId="39">
    <w:name w:val="List Continue"/>
    <w:basedOn w:val="1"/>
    <w:qFormat/>
    <w:uiPriority w:val="0"/>
    <w:pPr>
      <w:spacing w:after="120"/>
      <w:ind w:left="420" w:leftChars="200" w:firstLine="200"/>
    </w:pPr>
    <w:rPr>
      <w:rFonts w:eastAsia="宋体"/>
      <w:sz w:val="24"/>
      <w:szCs w:val="22"/>
    </w:rPr>
  </w:style>
  <w:style w:type="paragraph" w:styleId="40">
    <w:name w:val="Block Text"/>
    <w:basedOn w:val="1"/>
    <w:qFormat/>
    <w:uiPriority w:val="0"/>
    <w:pPr>
      <w:spacing w:line="240" w:lineRule="atLeast"/>
      <w:ind w:left="-108" w:right="-87" w:firstLine="0" w:firstLineChars="0"/>
      <w:jc w:val="both"/>
    </w:pPr>
    <w:rPr>
      <w:rFonts w:ascii="宋体" w:hAnsi="宋体" w:eastAsia="宋体"/>
      <w:sz w:val="18"/>
      <w:szCs w:val="24"/>
    </w:rPr>
  </w:style>
  <w:style w:type="paragraph" w:styleId="41">
    <w:name w:val="List Bullet 2"/>
    <w:basedOn w:val="1"/>
    <w:qFormat/>
    <w:uiPriority w:val="0"/>
    <w:pPr>
      <w:numPr>
        <w:ilvl w:val="0"/>
        <w:numId w:val="7"/>
      </w:numPr>
    </w:pPr>
    <w:rPr>
      <w:rFonts w:eastAsia="宋体"/>
      <w:sz w:val="24"/>
      <w:szCs w:val="22"/>
    </w:rPr>
  </w:style>
  <w:style w:type="paragraph" w:styleId="42">
    <w:name w:val="HTML Address"/>
    <w:basedOn w:val="1"/>
    <w:link w:val="1053"/>
    <w:qFormat/>
    <w:uiPriority w:val="0"/>
    <w:pPr>
      <w:ind w:firstLine="200"/>
    </w:pPr>
    <w:rPr>
      <w:rFonts w:eastAsia="宋体"/>
      <w:i/>
      <w:iCs/>
      <w:sz w:val="24"/>
      <w:szCs w:val="22"/>
    </w:rPr>
  </w:style>
  <w:style w:type="paragraph" w:styleId="43">
    <w:name w:val="index 4"/>
    <w:basedOn w:val="1"/>
    <w:next w:val="1"/>
    <w:semiHidden/>
    <w:qFormat/>
    <w:uiPriority w:val="0"/>
    <w:pPr>
      <w:ind w:left="600" w:leftChars="600" w:firstLine="0"/>
    </w:pPr>
    <w:rPr>
      <w:rFonts w:eastAsia="宋体"/>
      <w:sz w:val="24"/>
      <w:szCs w:val="22"/>
    </w:rPr>
  </w:style>
  <w:style w:type="paragraph" w:styleId="44">
    <w:name w:val="toc 5"/>
    <w:basedOn w:val="1"/>
    <w:next w:val="1"/>
    <w:qFormat/>
    <w:uiPriority w:val="0"/>
    <w:pPr>
      <w:ind w:left="1680" w:leftChars="800"/>
    </w:pPr>
  </w:style>
  <w:style w:type="paragraph" w:styleId="45">
    <w:name w:val="toc 3"/>
    <w:basedOn w:val="1"/>
    <w:next w:val="1"/>
    <w:unhideWhenUsed/>
    <w:qFormat/>
    <w:uiPriority w:val="39"/>
    <w:pPr>
      <w:ind w:left="1120" w:leftChars="400" w:firstLine="0" w:firstLineChars="0"/>
    </w:pPr>
    <w:rPr>
      <w:rFonts w:eastAsia="仿宋"/>
    </w:rPr>
  </w:style>
  <w:style w:type="paragraph" w:styleId="46">
    <w:name w:val="Plain Text"/>
    <w:basedOn w:val="1"/>
    <w:link w:val="1048"/>
    <w:qFormat/>
    <w:uiPriority w:val="0"/>
    <w:pPr>
      <w:spacing w:line="240" w:lineRule="auto"/>
      <w:ind w:firstLine="0" w:firstLineChars="0"/>
      <w:jc w:val="both"/>
    </w:pPr>
    <w:rPr>
      <w:rFonts w:ascii="宋体" w:hAnsi="Courier New" w:eastAsia="宋体"/>
      <w:sz w:val="21"/>
      <w:szCs w:val="20"/>
    </w:rPr>
  </w:style>
  <w:style w:type="paragraph" w:styleId="47">
    <w:name w:val="List Bullet 5"/>
    <w:basedOn w:val="1"/>
    <w:qFormat/>
    <w:uiPriority w:val="0"/>
    <w:pPr>
      <w:numPr>
        <w:ilvl w:val="0"/>
        <w:numId w:val="8"/>
      </w:numPr>
    </w:pPr>
    <w:rPr>
      <w:rFonts w:eastAsia="宋体"/>
      <w:sz w:val="24"/>
      <w:szCs w:val="22"/>
    </w:rPr>
  </w:style>
  <w:style w:type="paragraph" w:styleId="48">
    <w:name w:val="List Number 4"/>
    <w:basedOn w:val="1"/>
    <w:qFormat/>
    <w:uiPriority w:val="0"/>
    <w:pPr>
      <w:numPr>
        <w:ilvl w:val="0"/>
        <w:numId w:val="9"/>
      </w:numPr>
    </w:pPr>
    <w:rPr>
      <w:rFonts w:eastAsia="宋体"/>
      <w:sz w:val="24"/>
      <w:szCs w:val="22"/>
    </w:rPr>
  </w:style>
  <w:style w:type="paragraph" w:styleId="49">
    <w:name w:val="toc 8"/>
    <w:basedOn w:val="1"/>
    <w:next w:val="1"/>
    <w:qFormat/>
    <w:uiPriority w:val="0"/>
    <w:pPr>
      <w:ind w:left="2940" w:leftChars="1400"/>
    </w:pPr>
  </w:style>
  <w:style w:type="paragraph" w:styleId="50">
    <w:name w:val="index 3"/>
    <w:basedOn w:val="1"/>
    <w:next w:val="1"/>
    <w:semiHidden/>
    <w:qFormat/>
    <w:uiPriority w:val="0"/>
    <w:pPr>
      <w:ind w:left="400" w:leftChars="400" w:firstLine="0"/>
    </w:pPr>
    <w:rPr>
      <w:rFonts w:eastAsia="宋体"/>
      <w:sz w:val="24"/>
      <w:szCs w:val="22"/>
    </w:rPr>
  </w:style>
  <w:style w:type="paragraph" w:styleId="51">
    <w:name w:val="Date"/>
    <w:basedOn w:val="1"/>
    <w:next w:val="1"/>
    <w:link w:val="1047"/>
    <w:unhideWhenUsed/>
    <w:qFormat/>
    <w:uiPriority w:val="0"/>
    <w:pPr>
      <w:ind w:left="100" w:leftChars="2500"/>
    </w:pPr>
  </w:style>
  <w:style w:type="paragraph" w:styleId="52">
    <w:name w:val="Body Text Indent 2"/>
    <w:basedOn w:val="1"/>
    <w:link w:val="1072"/>
    <w:qFormat/>
    <w:uiPriority w:val="0"/>
    <w:pPr>
      <w:spacing w:after="120" w:line="480" w:lineRule="auto"/>
      <w:ind w:left="420" w:leftChars="200" w:firstLine="200"/>
    </w:pPr>
    <w:rPr>
      <w:rFonts w:eastAsia="宋体"/>
      <w:sz w:val="24"/>
      <w:szCs w:val="22"/>
    </w:rPr>
  </w:style>
  <w:style w:type="paragraph" w:styleId="53">
    <w:name w:val="endnote text"/>
    <w:basedOn w:val="1"/>
    <w:link w:val="1065"/>
    <w:qFormat/>
    <w:uiPriority w:val="0"/>
    <w:pPr>
      <w:snapToGrid w:val="0"/>
      <w:ind w:firstLine="200"/>
    </w:pPr>
    <w:rPr>
      <w:rFonts w:eastAsia="宋体"/>
      <w:sz w:val="24"/>
      <w:szCs w:val="22"/>
    </w:rPr>
  </w:style>
  <w:style w:type="paragraph" w:styleId="54">
    <w:name w:val="List Continue 5"/>
    <w:basedOn w:val="1"/>
    <w:qFormat/>
    <w:uiPriority w:val="0"/>
    <w:pPr>
      <w:spacing w:after="120"/>
      <w:ind w:left="2100" w:leftChars="1000" w:firstLine="200"/>
    </w:pPr>
    <w:rPr>
      <w:rFonts w:eastAsia="宋体"/>
      <w:sz w:val="24"/>
      <w:szCs w:val="22"/>
    </w:rPr>
  </w:style>
  <w:style w:type="paragraph" w:styleId="55">
    <w:name w:val="Balloon Text"/>
    <w:basedOn w:val="1"/>
    <w:link w:val="1044"/>
    <w:unhideWhenUsed/>
    <w:qFormat/>
    <w:uiPriority w:val="0"/>
    <w:pPr>
      <w:spacing w:line="240" w:lineRule="auto"/>
    </w:pPr>
    <w:rPr>
      <w:sz w:val="18"/>
      <w:szCs w:val="18"/>
    </w:rPr>
  </w:style>
  <w:style w:type="paragraph" w:styleId="56">
    <w:name w:val="footer"/>
    <w:basedOn w:val="1"/>
    <w:link w:val="1035"/>
    <w:unhideWhenUsed/>
    <w:qFormat/>
    <w:uiPriority w:val="99"/>
    <w:pPr>
      <w:tabs>
        <w:tab w:val="center" w:pos="4153"/>
        <w:tab w:val="right" w:pos="8306"/>
      </w:tabs>
      <w:snapToGrid w:val="0"/>
    </w:pPr>
    <w:rPr>
      <w:sz w:val="18"/>
      <w:szCs w:val="18"/>
    </w:rPr>
  </w:style>
  <w:style w:type="paragraph" w:styleId="57">
    <w:name w:val="envelope return"/>
    <w:basedOn w:val="1"/>
    <w:qFormat/>
    <w:uiPriority w:val="0"/>
    <w:pPr>
      <w:snapToGrid w:val="0"/>
      <w:ind w:firstLine="200"/>
    </w:pPr>
    <w:rPr>
      <w:rFonts w:ascii="Arial" w:hAnsi="Arial" w:eastAsia="宋体" w:cs="Arial"/>
      <w:sz w:val="24"/>
      <w:szCs w:val="22"/>
    </w:rPr>
  </w:style>
  <w:style w:type="paragraph" w:styleId="58">
    <w:name w:val="header"/>
    <w:basedOn w:val="1"/>
    <w:link w:val="1034"/>
    <w:unhideWhenUsed/>
    <w:qFormat/>
    <w:uiPriority w:val="0"/>
    <w:pPr>
      <w:pBdr>
        <w:bottom w:val="single" w:color="auto" w:sz="6" w:space="1"/>
      </w:pBdr>
      <w:tabs>
        <w:tab w:val="center" w:pos="4153"/>
        <w:tab w:val="right" w:pos="8306"/>
      </w:tabs>
      <w:snapToGrid w:val="0"/>
      <w:jc w:val="center"/>
    </w:pPr>
    <w:rPr>
      <w:sz w:val="18"/>
      <w:szCs w:val="18"/>
    </w:rPr>
  </w:style>
  <w:style w:type="paragraph" w:styleId="59">
    <w:name w:val="Signature"/>
    <w:basedOn w:val="1"/>
    <w:link w:val="1064"/>
    <w:qFormat/>
    <w:uiPriority w:val="0"/>
    <w:pPr>
      <w:ind w:left="100" w:leftChars="2100" w:firstLine="200"/>
    </w:pPr>
    <w:rPr>
      <w:rFonts w:eastAsia="宋体"/>
      <w:sz w:val="24"/>
      <w:szCs w:val="22"/>
    </w:rPr>
  </w:style>
  <w:style w:type="paragraph" w:styleId="60">
    <w:name w:val="toc 1"/>
    <w:basedOn w:val="1"/>
    <w:next w:val="1"/>
    <w:unhideWhenUsed/>
    <w:qFormat/>
    <w:uiPriority w:val="39"/>
    <w:pPr>
      <w:ind w:firstLine="0" w:firstLineChars="0"/>
    </w:pPr>
    <w:rPr>
      <w:rFonts w:eastAsia="仿宋"/>
      <w:b/>
    </w:rPr>
  </w:style>
  <w:style w:type="paragraph" w:styleId="61">
    <w:name w:val="List Continue 4"/>
    <w:basedOn w:val="1"/>
    <w:qFormat/>
    <w:uiPriority w:val="0"/>
    <w:pPr>
      <w:spacing w:after="120"/>
      <w:ind w:left="1680" w:leftChars="800" w:firstLine="200"/>
    </w:pPr>
    <w:rPr>
      <w:rFonts w:eastAsia="宋体"/>
      <w:sz w:val="24"/>
      <w:szCs w:val="22"/>
    </w:rPr>
  </w:style>
  <w:style w:type="paragraph" w:styleId="62">
    <w:name w:val="toc 4"/>
    <w:basedOn w:val="1"/>
    <w:next w:val="1"/>
    <w:qFormat/>
    <w:uiPriority w:val="0"/>
    <w:pPr>
      <w:ind w:left="1260" w:leftChars="600"/>
    </w:pPr>
  </w:style>
  <w:style w:type="paragraph" w:styleId="63">
    <w:name w:val="index heading"/>
    <w:basedOn w:val="1"/>
    <w:next w:val="64"/>
    <w:qFormat/>
    <w:uiPriority w:val="0"/>
    <w:pPr>
      <w:ind w:firstLine="200"/>
    </w:pPr>
    <w:rPr>
      <w:rFonts w:ascii="Arial" w:hAnsi="Arial" w:eastAsia="宋体" w:cs="Arial"/>
      <w:b/>
      <w:bCs/>
      <w:sz w:val="24"/>
      <w:szCs w:val="22"/>
    </w:rPr>
  </w:style>
  <w:style w:type="paragraph" w:styleId="64">
    <w:name w:val="index 1"/>
    <w:basedOn w:val="1"/>
    <w:next w:val="1"/>
    <w:qFormat/>
    <w:uiPriority w:val="0"/>
    <w:pPr>
      <w:ind w:firstLine="0"/>
    </w:pPr>
    <w:rPr>
      <w:rFonts w:eastAsia="宋体"/>
      <w:sz w:val="24"/>
      <w:szCs w:val="22"/>
    </w:rPr>
  </w:style>
  <w:style w:type="paragraph" w:styleId="65">
    <w:name w:val="Subtitle"/>
    <w:basedOn w:val="1"/>
    <w:link w:val="1058"/>
    <w:qFormat/>
    <w:uiPriority w:val="0"/>
    <w:pPr>
      <w:spacing w:before="240" w:after="60" w:line="312" w:lineRule="auto"/>
      <w:ind w:firstLine="200"/>
      <w:jc w:val="center"/>
      <w:outlineLvl w:val="1"/>
    </w:pPr>
    <w:rPr>
      <w:rFonts w:ascii="Arial" w:hAnsi="Arial" w:eastAsia="宋体" w:cs="Arial"/>
      <w:b/>
      <w:bCs/>
      <w:kern w:val="28"/>
      <w:sz w:val="32"/>
      <w:szCs w:val="32"/>
    </w:rPr>
  </w:style>
  <w:style w:type="paragraph" w:styleId="66">
    <w:name w:val="List Number 5"/>
    <w:basedOn w:val="1"/>
    <w:qFormat/>
    <w:uiPriority w:val="0"/>
    <w:pPr>
      <w:numPr>
        <w:ilvl w:val="0"/>
        <w:numId w:val="10"/>
      </w:numPr>
    </w:pPr>
    <w:rPr>
      <w:rFonts w:eastAsia="宋体"/>
      <w:sz w:val="24"/>
      <w:szCs w:val="22"/>
    </w:rPr>
  </w:style>
  <w:style w:type="paragraph" w:styleId="67">
    <w:name w:val="List"/>
    <w:basedOn w:val="1"/>
    <w:qFormat/>
    <w:uiPriority w:val="0"/>
    <w:pPr>
      <w:ind w:left="200" w:hanging="200" w:hangingChars="200"/>
    </w:pPr>
    <w:rPr>
      <w:rFonts w:eastAsia="宋体"/>
      <w:sz w:val="24"/>
      <w:szCs w:val="22"/>
    </w:rPr>
  </w:style>
  <w:style w:type="paragraph" w:styleId="68">
    <w:name w:val="footnote text"/>
    <w:basedOn w:val="1"/>
    <w:link w:val="1060"/>
    <w:qFormat/>
    <w:uiPriority w:val="0"/>
    <w:pPr>
      <w:snapToGrid w:val="0"/>
      <w:ind w:firstLine="200"/>
    </w:pPr>
    <w:rPr>
      <w:rFonts w:eastAsia="宋体"/>
      <w:sz w:val="18"/>
      <w:szCs w:val="18"/>
    </w:rPr>
  </w:style>
  <w:style w:type="paragraph" w:styleId="69">
    <w:name w:val="toc 6"/>
    <w:basedOn w:val="1"/>
    <w:next w:val="1"/>
    <w:qFormat/>
    <w:uiPriority w:val="0"/>
    <w:pPr>
      <w:ind w:left="2100" w:leftChars="1000"/>
    </w:pPr>
  </w:style>
  <w:style w:type="paragraph" w:styleId="70">
    <w:name w:val="List 5"/>
    <w:basedOn w:val="1"/>
    <w:qFormat/>
    <w:uiPriority w:val="0"/>
    <w:pPr>
      <w:ind w:left="100" w:leftChars="800" w:hanging="200" w:hangingChars="200"/>
    </w:pPr>
    <w:rPr>
      <w:rFonts w:eastAsia="宋体"/>
      <w:sz w:val="24"/>
      <w:szCs w:val="22"/>
    </w:rPr>
  </w:style>
  <w:style w:type="paragraph" w:styleId="71">
    <w:name w:val="Body Text Indent 3"/>
    <w:basedOn w:val="1"/>
    <w:link w:val="1046"/>
    <w:qFormat/>
    <w:uiPriority w:val="0"/>
    <w:pPr>
      <w:spacing w:after="120" w:line="240" w:lineRule="auto"/>
      <w:ind w:left="420" w:leftChars="200" w:firstLine="0" w:firstLineChars="0"/>
      <w:jc w:val="both"/>
    </w:pPr>
    <w:rPr>
      <w:sz w:val="16"/>
      <w:szCs w:val="16"/>
    </w:rPr>
  </w:style>
  <w:style w:type="paragraph" w:styleId="72">
    <w:name w:val="index 7"/>
    <w:basedOn w:val="1"/>
    <w:next w:val="1"/>
    <w:semiHidden/>
    <w:qFormat/>
    <w:uiPriority w:val="0"/>
    <w:pPr>
      <w:ind w:left="1200" w:leftChars="1200" w:firstLine="0"/>
    </w:pPr>
    <w:rPr>
      <w:rFonts w:eastAsia="宋体"/>
      <w:sz w:val="24"/>
      <w:szCs w:val="22"/>
    </w:rPr>
  </w:style>
  <w:style w:type="paragraph" w:styleId="73">
    <w:name w:val="index 9"/>
    <w:basedOn w:val="1"/>
    <w:next w:val="1"/>
    <w:semiHidden/>
    <w:qFormat/>
    <w:uiPriority w:val="0"/>
    <w:pPr>
      <w:ind w:left="1600" w:leftChars="1600" w:firstLine="0"/>
    </w:pPr>
    <w:rPr>
      <w:rFonts w:eastAsia="宋体"/>
      <w:sz w:val="24"/>
      <w:szCs w:val="22"/>
    </w:rPr>
  </w:style>
  <w:style w:type="paragraph" w:styleId="74">
    <w:name w:val="table of figures"/>
    <w:basedOn w:val="1"/>
    <w:next w:val="1"/>
    <w:qFormat/>
    <w:uiPriority w:val="0"/>
    <w:pPr>
      <w:ind w:left="200" w:leftChars="200" w:hanging="200" w:hangingChars="200"/>
    </w:pPr>
    <w:rPr>
      <w:rFonts w:eastAsia="宋体"/>
      <w:sz w:val="24"/>
      <w:szCs w:val="22"/>
    </w:rPr>
  </w:style>
  <w:style w:type="paragraph" w:styleId="75">
    <w:name w:val="toc 2"/>
    <w:basedOn w:val="1"/>
    <w:next w:val="1"/>
    <w:link w:val="1326"/>
    <w:unhideWhenUsed/>
    <w:qFormat/>
    <w:uiPriority w:val="39"/>
    <w:pPr>
      <w:ind w:left="560" w:leftChars="200" w:firstLine="0" w:firstLineChars="0"/>
    </w:pPr>
    <w:rPr>
      <w:rFonts w:eastAsia="仿宋"/>
    </w:rPr>
  </w:style>
  <w:style w:type="paragraph" w:styleId="76">
    <w:name w:val="toc 9"/>
    <w:basedOn w:val="1"/>
    <w:next w:val="1"/>
    <w:qFormat/>
    <w:uiPriority w:val="0"/>
    <w:pPr>
      <w:ind w:left="3360" w:leftChars="1600"/>
    </w:pPr>
  </w:style>
  <w:style w:type="paragraph" w:styleId="77">
    <w:name w:val="Body Text 2"/>
    <w:basedOn w:val="1"/>
    <w:link w:val="1070"/>
    <w:qFormat/>
    <w:uiPriority w:val="0"/>
    <w:pPr>
      <w:spacing w:after="120" w:line="480" w:lineRule="auto"/>
      <w:ind w:firstLine="200"/>
    </w:pPr>
    <w:rPr>
      <w:rFonts w:eastAsia="宋体"/>
      <w:sz w:val="24"/>
      <w:szCs w:val="22"/>
    </w:rPr>
  </w:style>
  <w:style w:type="paragraph" w:styleId="78">
    <w:name w:val="List 4"/>
    <w:basedOn w:val="1"/>
    <w:qFormat/>
    <w:uiPriority w:val="0"/>
    <w:pPr>
      <w:ind w:left="100" w:leftChars="600" w:hanging="200" w:hangingChars="200"/>
    </w:pPr>
    <w:rPr>
      <w:rFonts w:eastAsia="宋体"/>
      <w:sz w:val="24"/>
      <w:szCs w:val="22"/>
    </w:rPr>
  </w:style>
  <w:style w:type="paragraph" w:styleId="79">
    <w:name w:val="List Continue 2"/>
    <w:basedOn w:val="1"/>
    <w:qFormat/>
    <w:uiPriority w:val="0"/>
    <w:pPr>
      <w:spacing w:after="120"/>
      <w:ind w:left="840" w:leftChars="400" w:firstLine="200"/>
    </w:pPr>
    <w:rPr>
      <w:rFonts w:eastAsia="宋体"/>
      <w:sz w:val="24"/>
      <w:szCs w:val="22"/>
    </w:rPr>
  </w:style>
  <w:style w:type="paragraph" w:styleId="80">
    <w:name w:val="Message Header"/>
    <w:basedOn w:val="1"/>
    <w:link w:val="1066"/>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81">
    <w:name w:val="HTML Preformatted"/>
    <w:basedOn w:val="1"/>
    <w:link w:val="1054"/>
    <w:qFormat/>
    <w:uiPriority w:val="0"/>
    <w:pPr>
      <w:ind w:firstLine="200"/>
    </w:pPr>
    <w:rPr>
      <w:rFonts w:ascii="Courier New" w:hAnsi="Courier New" w:eastAsia="宋体" w:cs="Courier New"/>
      <w:sz w:val="20"/>
      <w:szCs w:val="20"/>
    </w:rPr>
  </w:style>
  <w:style w:type="paragraph" w:styleId="82">
    <w:name w:val="Normal (Web)"/>
    <w:basedOn w:val="1"/>
    <w:link w:val="1119"/>
    <w:unhideWhenUsed/>
    <w:qFormat/>
    <w:uiPriority w:val="99"/>
    <w:pPr>
      <w:widowControl/>
      <w:spacing w:before="100" w:beforeAutospacing="1" w:after="100" w:afterAutospacing="1" w:line="240" w:lineRule="auto"/>
      <w:ind w:firstLine="0" w:firstLineChars="0"/>
    </w:pPr>
    <w:rPr>
      <w:rFonts w:ascii="宋体" w:hAnsi="宋体" w:cs="宋体"/>
      <w:kern w:val="0"/>
      <w:szCs w:val="24"/>
    </w:rPr>
  </w:style>
  <w:style w:type="paragraph" w:styleId="83">
    <w:name w:val="List Continue 3"/>
    <w:basedOn w:val="1"/>
    <w:qFormat/>
    <w:uiPriority w:val="0"/>
    <w:pPr>
      <w:spacing w:after="120"/>
      <w:ind w:left="1260" w:leftChars="600" w:firstLine="200"/>
    </w:pPr>
    <w:rPr>
      <w:rFonts w:eastAsia="宋体"/>
      <w:sz w:val="24"/>
      <w:szCs w:val="22"/>
    </w:rPr>
  </w:style>
  <w:style w:type="paragraph" w:styleId="84">
    <w:name w:val="index 2"/>
    <w:basedOn w:val="1"/>
    <w:next w:val="1"/>
    <w:semiHidden/>
    <w:qFormat/>
    <w:uiPriority w:val="0"/>
    <w:pPr>
      <w:ind w:left="200" w:leftChars="200" w:firstLine="0"/>
    </w:pPr>
    <w:rPr>
      <w:rFonts w:eastAsia="宋体"/>
      <w:sz w:val="24"/>
      <w:szCs w:val="22"/>
    </w:rPr>
  </w:style>
  <w:style w:type="paragraph" w:styleId="85">
    <w:name w:val="Title"/>
    <w:basedOn w:val="1"/>
    <w:link w:val="1055"/>
    <w:qFormat/>
    <w:uiPriority w:val="0"/>
    <w:pPr>
      <w:spacing w:before="240" w:after="60"/>
      <w:ind w:firstLine="200"/>
      <w:jc w:val="center"/>
      <w:outlineLvl w:val="0"/>
    </w:pPr>
    <w:rPr>
      <w:rFonts w:ascii="Arial" w:hAnsi="Arial" w:eastAsia="宋体" w:cs="Arial"/>
      <w:b/>
      <w:bCs/>
      <w:sz w:val="32"/>
      <w:szCs w:val="32"/>
    </w:rPr>
  </w:style>
  <w:style w:type="paragraph" w:styleId="86">
    <w:name w:val="annotation subject"/>
    <w:basedOn w:val="30"/>
    <w:next w:val="30"/>
    <w:link w:val="1063"/>
    <w:qFormat/>
    <w:uiPriority w:val="0"/>
    <w:rPr>
      <w:b/>
      <w:bCs/>
    </w:rPr>
  </w:style>
  <w:style w:type="paragraph" w:styleId="87">
    <w:name w:val="Body Text First Indent"/>
    <w:basedOn w:val="36"/>
    <w:link w:val="1068"/>
    <w:qFormat/>
    <w:uiPriority w:val="0"/>
    <w:pPr>
      <w:ind w:firstLine="420" w:firstLineChars="1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0">
    <w:name w:val="Table Simple 1"/>
    <w:basedOn w:val="88"/>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top w:val="nil"/>
          <w:left w:val="nil"/>
          <w:bottom w:val="single" w:color="008000" w:sz="6" w:space="0"/>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91">
    <w:name w:val="Light List Accent 4"/>
    <w:basedOn w:val="88"/>
    <w:qFormat/>
    <w:uiPriority w:val="61"/>
    <w:tblPr>
      <w:tblBorders>
        <w:top w:val="single" w:color="8064A2" w:sz="8" w:space="0"/>
        <w:left w:val="single" w:color="8064A2" w:sz="8" w:space="0"/>
        <w:bottom w:val="single" w:color="8064A2" w:sz="8" w:space="0"/>
        <w:right w:val="single" w:color="8064A2" w:sz="8" w:space="0"/>
      </w:tblBorders>
      <w:tblCellMar>
        <w:top w:w="0" w:type="dxa"/>
        <w:left w:w="108" w:type="dxa"/>
        <w:bottom w:w="0" w:type="dxa"/>
        <w:right w:w="108" w:type="dxa"/>
      </w:tblCellMar>
    </w:tblPr>
    <w:tblStylePr w:type="firstRow">
      <w:pPr>
        <w:spacing w:before="0" w:after="0" w:line="240" w:lineRule="auto"/>
      </w:pPr>
      <w:rPr>
        <w:b/>
        <w:bCs/>
        <w:color w:val="CCE8CF"/>
      </w:rPr>
      <w:tblPr/>
      <w:tcPr>
        <w:shd w:val="clear" w:color="auto" w:fill="8064A2"/>
      </w:tcPr>
    </w:tblStylePr>
    <w:tblStylePr w:type="lastRow">
      <w:pPr>
        <w:spacing w:before="0" w:after="0" w:line="240" w:lineRule="auto"/>
      </w:pPr>
      <w:rPr>
        <w:b/>
        <w:bCs/>
      </w:rPr>
      <w:tblPr/>
      <w:tcPr>
        <w:tcBorders>
          <w:top w:val="double" w:color="8064A2" w:sz="6" w:space="0"/>
          <w:left w:val="single" w:color="8064A2" w:sz="8" w:space="0"/>
          <w:bottom w:val="single" w:color="8064A2" w:sz="8" w:space="0"/>
          <w:right w:val="single" w:color="8064A2"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8064A2" w:sz="8" w:space="0"/>
          <w:left w:val="single" w:color="8064A2" w:sz="8" w:space="0"/>
          <w:bottom w:val="single" w:color="8064A2" w:sz="8" w:space="0"/>
          <w:right w:val="single" w:color="8064A2" w:sz="8" w:space="0"/>
          <w:insideH w:val="nil"/>
          <w:insideV w:val="nil"/>
          <w:tl2br w:val="nil"/>
          <w:tr2bl w:val="nil"/>
        </w:tcBorders>
      </w:tcPr>
    </w:tblStylePr>
    <w:tblStylePr w:type="band1Horz">
      <w:tblPr/>
      <w:tcPr>
        <w:tcBorders>
          <w:top w:val="single" w:color="8064A2" w:sz="8" w:space="0"/>
          <w:left w:val="single" w:color="8064A2" w:sz="8" w:space="0"/>
          <w:bottom w:val="single" w:color="8064A2" w:sz="8" w:space="0"/>
          <w:right w:val="single" w:color="8064A2" w:sz="8" w:space="0"/>
          <w:insideH w:val="nil"/>
          <w:insideV w:val="nil"/>
          <w:tl2br w:val="nil"/>
          <w:tr2bl w:val="nil"/>
        </w:tcBorders>
      </w:tcPr>
    </w:tblStylePr>
  </w:style>
  <w:style w:type="table" w:styleId="92">
    <w:name w:val="Light List Accent 5"/>
    <w:basedOn w:val="88"/>
    <w:qFormat/>
    <w:uiPriority w:val="61"/>
    <w:tblPr>
      <w:tblBorders>
        <w:top w:val="single" w:color="4BACC6" w:sz="8" w:space="0"/>
        <w:left w:val="single" w:color="4BACC6" w:sz="8" w:space="0"/>
        <w:bottom w:val="single" w:color="4BACC6" w:sz="8" w:space="0"/>
        <w:right w:val="single" w:color="4BACC6" w:sz="8" w:space="0"/>
      </w:tblBorders>
      <w:tblCellMar>
        <w:top w:w="0" w:type="dxa"/>
        <w:left w:w="108" w:type="dxa"/>
        <w:bottom w:w="0" w:type="dxa"/>
        <w:right w:w="108" w:type="dxa"/>
      </w:tblCellMar>
    </w:tblPr>
    <w:tblStylePr w:type="firstRow">
      <w:pPr>
        <w:spacing w:before="0" w:after="0" w:line="240" w:lineRule="auto"/>
      </w:pPr>
      <w:rPr>
        <w:b/>
        <w:bCs/>
        <w:color w:val="CCE8CF"/>
      </w:rPr>
      <w:tblPr/>
      <w:tcPr>
        <w:shd w:val="clear" w:color="auto" w:fill="4BACC6"/>
      </w:tcPr>
    </w:tblStylePr>
    <w:tblStylePr w:type="lastRow">
      <w:pPr>
        <w:spacing w:before="0" w:after="0" w:line="240" w:lineRule="auto"/>
      </w:pPr>
      <w:rPr>
        <w:b/>
        <w:bCs/>
      </w:rPr>
      <w:tblPr/>
      <w:tcPr>
        <w:tcBorders>
          <w:top w:val="double" w:color="4BACC6" w:sz="6" w:space="0"/>
          <w:left w:val="single" w:color="4BACC6" w:sz="8" w:space="0"/>
          <w:bottom w:val="single" w:color="4BACC6" w:sz="8" w:space="0"/>
          <w:right w:val="single" w:color="4BACC6"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4BACC6" w:sz="8" w:space="0"/>
          <w:left w:val="single" w:color="4BACC6" w:sz="8" w:space="0"/>
          <w:bottom w:val="single" w:color="4BACC6" w:sz="8" w:space="0"/>
          <w:right w:val="single" w:color="4BACC6" w:sz="8" w:space="0"/>
          <w:insideH w:val="nil"/>
          <w:insideV w:val="nil"/>
          <w:tl2br w:val="nil"/>
          <w:tr2bl w:val="nil"/>
        </w:tcBorders>
      </w:tcPr>
    </w:tblStylePr>
    <w:tblStylePr w:type="band1Horz">
      <w:tblPr/>
      <w:tcPr>
        <w:tcBorders>
          <w:top w:val="single" w:color="4BACC6" w:sz="8" w:space="0"/>
          <w:left w:val="single" w:color="4BACC6" w:sz="8" w:space="0"/>
          <w:bottom w:val="single" w:color="4BACC6" w:sz="8" w:space="0"/>
          <w:right w:val="single" w:color="4BACC6" w:sz="8" w:space="0"/>
          <w:insideH w:val="nil"/>
          <w:insideV w:val="nil"/>
          <w:tl2br w:val="nil"/>
          <w:tr2bl w:val="nil"/>
        </w:tcBorders>
      </w:tcPr>
    </w:tblStylePr>
  </w:style>
  <w:style w:type="character" w:styleId="94">
    <w:name w:val="Strong"/>
    <w:basedOn w:val="93"/>
    <w:qFormat/>
    <w:uiPriority w:val="0"/>
    <w:rPr>
      <w:b/>
      <w:bCs/>
    </w:rPr>
  </w:style>
  <w:style w:type="character" w:styleId="95">
    <w:name w:val="endnote reference"/>
    <w:qFormat/>
    <w:uiPriority w:val="0"/>
    <w:rPr>
      <w:vertAlign w:val="superscript"/>
    </w:rPr>
  </w:style>
  <w:style w:type="character" w:styleId="96">
    <w:name w:val="page number"/>
    <w:basedOn w:val="93"/>
    <w:qFormat/>
    <w:uiPriority w:val="0"/>
  </w:style>
  <w:style w:type="character" w:styleId="97">
    <w:name w:val="FollowedHyperlink"/>
    <w:qFormat/>
    <w:uiPriority w:val="99"/>
    <w:rPr>
      <w:color w:val="800080"/>
      <w:u w:val="single"/>
    </w:rPr>
  </w:style>
  <w:style w:type="character" w:styleId="98">
    <w:name w:val="Emphasis"/>
    <w:qFormat/>
    <w:uiPriority w:val="0"/>
    <w:rPr>
      <w:i/>
      <w:iCs/>
    </w:rPr>
  </w:style>
  <w:style w:type="character" w:styleId="99">
    <w:name w:val="line number"/>
    <w:basedOn w:val="93"/>
    <w:qFormat/>
    <w:uiPriority w:val="0"/>
  </w:style>
  <w:style w:type="character" w:styleId="100">
    <w:name w:val="HTML Definition"/>
    <w:qFormat/>
    <w:uiPriority w:val="0"/>
    <w:rPr>
      <w:i/>
      <w:iCs/>
    </w:rPr>
  </w:style>
  <w:style w:type="character" w:styleId="101">
    <w:name w:val="HTML Typewriter"/>
    <w:qFormat/>
    <w:uiPriority w:val="0"/>
    <w:rPr>
      <w:rFonts w:ascii="Verdana" w:hAnsi="Verdana" w:eastAsia="Verdana" w:cs="Verdana"/>
      <w:spacing w:val="312"/>
      <w:sz w:val="24"/>
      <w:szCs w:val="24"/>
    </w:rPr>
  </w:style>
  <w:style w:type="character" w:styleId="102">
    <w:name w:val="HTML Acronym"/>
    <w:basedOn w:val="93"/>
    <w:qFormat/>
    <w:uiPriority w:val="0"/>
  </w:style>
  <w:style w:type="character" w:styleId="103">
    <w:name w:val="HTML Variable"/>
    <w:qFormat/>
    <w:uiPriority w:val="0"/>
    <w:rPr>
      <w:i/>
      <w:iCs/>
    </w:rPr>
  </w:style>
  <w:style w:type="character" w:styleId="104">
    <w:name w:val="Hyperlink"/>
    <w:basedOn w:val="93"/>
    <w:unhideWhenUsed/>
    <w:qFormat/>
    <w:uiPriority w:val="99"/>
    <w:rPr>
      <w:color w:val="0000FF"/>
      <w:u w:val="single"/>
    </w:rPr>
  </w:style>
  <w:style w:type="character" w:styleId="105">
    <w:name w:val="HTML Code"/>
    <w:qFormat/>
    <w:uiPriority w:val="0"/>
    <w:rPr>
      <w:rFonts w:ascii="仿宋" w:hAnsi="仿宋"/>
      <w:sz w:val="20"/>
      <w:szCs w:val="20"/>
    </w:rPr>
  </w:style>
  <w:style w:type="character" w:styleId="106">
    <w:name w:val="annotation reference"/>
    <w:qFormat/>
    <w:uiPriority w:val="0"/>
    <w:rPr>
      <w:sz w:val="21"/>
      <w:szCs w:val="21"/>
    </w:rPr>
  </w:style>
  <w:style w:type="character" w:styleId="107">
    <w:name w:val="HTML Cite"/>
    <w:qFormat/>
    <w:uiPriority w:val="0"/>
    <w:rPr>
      <w:i/>
      <w:iCs/>
    </w:rPr>
  </w:style>
  <w:style w:type="character" w:styleId="108">
    <w:name w:val="footnote reference"/>
    <w:qFormat/>
    <w:uiPriority w:val="0"/>
    <w:rPr>
      <w:vertAlign w:val="superscript"/>
    </w:rPr>
  </w:style>
  <w:style w:type="character" w:styleId="109">
    <w:name w:val="HTML Keyboard"/>
    <w:qFormat/>
    <w:uiPriority w:val="0"/>
    <w:rPr>
      <w:rFonts w:ascii="仿宋" w:hAnsi="仿宋"/>
      <w:sz w:val="20"/>
      <w:szCs w:val="20"/>
    </w:rPr>
  </w:style>
  <w:style w:type="character" w:styleId="110">
    <w:name w:val="HTML Sample"/>
    <w:qFormat/>
    <w:uiPriority w:val="0"/>
    <w:rPr>
      <w:rFonts w:ascii="仿宋" w:hAnsi="仿宋"/>
    </w:rPr>
  </w:style>
  <w:style w:type="paragraph" w:customStyle="1" w:styleId="111">
    <w:name w:val="表格"/>
    <w:basedOn w:val="67"/>
    <w:next w:val="1"/>
    <w:link w:val="1147"/>
    <w:qFormat/>
    <w:uiPriority w:val="0"/>
    <w:pPr>
      <w:spacing w:line="360" w:lineRule="exact"/>
      <w:ind w:firstLine="0" w:firstLineChars="0"/>
      <w:jc w:val="center"/>
    </w:pPr>
    <w:rPr>
      <w:rFonts w:ascii="Calibri" w:hAnsi="Calibri" w:cs="黑体"/>
      <w:sz w:val="21"/>
    </w:rPr>
  </w:style>
  <w:style w:type="character" w:customStyle="1" w:styleId="112">
    <w:name w:val="标题 3 Char"/>
    <w:basedOn w:val="93"/>
    <w:link w:val="7"/>
    <w:qFormat/>
    <w:uiPriority w:val="0"/>
    <w:rPr>
      <w:rFonts w:ascii="Times New Roman" w:hAnsi="Times New Roman" w:eastAsia="仿宋" w:cs="宋体"/>
      <w:b/>
      <w:bCs/>
      <w:sz w:val="28"/>
      <w:szCs w:val="32"/>
    </w:rPr>
  </w:style>
  <w:style w:type="paragraph" w:customStyle="1" w:styleId="113">
    <w:name w:val="noindent"/>
    <w:basedOn w:val="1"/>
    <w:qFormat/>
    <w:uiPriority w:val="0"/>
    <w:pPr>
      <w:widowControl/>
      <w:spacing w:before="100" w:beforeAutospacing="1" w:after="100" w:afterAutospacing="1" w:line="240" w:lineRule="auto"/>
      <w:ind w:firstLine="0" w:firstLineChars="0"/>
    </w:pPr>
    <w:rPr>
      <w:rFonts w:ascii="宋体" w:hAnsi="宋体" w:cs="宋体"/>
      <w:kern w:val="0"/>
      <w:szCs w:val="24"/>
    </w:rPr>
  </w:style>
  <w:style w:type="paragraph" w:customStyle="1" w:styleId="114">
    <w:name w:val="列出段落1"/>
    <w:basedOn w:val="1"/>
    <w:qFormat/>
    <w:uiPriority w:val="0"/>
    <w:pPr>
      <w:ind w:firstLine="420"/>
    </w:pPr>
  </w:style>
  <w:style w:type="paragraph" w:customStyle="1" w:styleId="115">
    <w:name w:val="样式4"/>
    <w:basedOn w:val="1"/>
    <w:link w:val="1296"/>
    <w:qFormat/>
    <w:uiPriority w:val="0"/>
    <w:pPr>
      <w:spacing w:line="240" w:lineRule="auto"/>
      <w:ind w:firstLine="463"/>
      <w:jc w:val="both"/>
    </w:pPr>
    <w:rPr>
      <w:bCs/>
      <w:color w:val="0000FF"/>
      <w:szCs w:val="24"/>
    </w:rPr>
  </w:style>
  <w:style w:type="paragraph" w:customStyle="1" w:styleId="116">
    <w:name w:val="表内文字"/>
    <w:basedOn w:val="1"/>
    <w:qFormat/>
    <w:uiPriority w:val="0"/>
    <w:pPr>
      <w:spacing w:line="240" w:lineRule="auto"/>
      <w:ind w:firstLine="0" w:firstLineChars="0"/>
      <w:jc w:val="both"/>
    </w:pPr>
  </w:style>
  <w:style w:type="paragraph" w:customStyle="1" w:styleId="117">
    <w:name w:val="图标说明"/>
    <w:basedOn w:val="116"/>
    <w:qFormat/>
    <w:uiPriority w:val="0"/>
    <w:pPr>
      <w:spacing w:beforeLines="50" w:afterLines="50"/>
    </w:pPr>
    <w:rPr>
      <w:b/>
    </w:rPr>
  </w:style>
  <w:style w:type="paragraph" w:customStyle="1" w:styleId="118">
    <w:name w:val="TOC 标题1"/>
    <w:basedOn w:val="5"/>
    <w:next w:val="1"/>
    <w:unhideWhenUsed/>
    <w:qFormat/>
    <w:uiPriority w:val="0"/>
    <w:pPr>
      <w:widowControl/>
      <w:spacing w:before="480" w:line="276" w:lineRule="auto"/>
      <w:outlineLvl w:val="9"/>
    </w:pPr>
    <w:rPr>
      <w:rFonts w:ascii="Cambria" w:hAnsi="Cambria" w:eastAsia="宋体" w:cs="黑体"/>
      <w:color w:val="365F90"/>
      <w:kern w:val="0"/>
      <w:sz w:val="28"/>
      <w:szCs w:val="28"/>
    </w:rPr>
  </w:style>
  <w:style w:type="paragraph" w:customStyle="1" w:styleId="119">
    <w:name w:val="Char Char Char Char Char2 Char Char Char Char"/>
    <w:basedOn w:val="1"/>
    <w:semiHidden/>
    <w:qFormat/>
    <w:uiPriority w:val="0"/>
    <w:pPr>
      <w:adjustRightInd w:val="0"/>
      <w:snapToGrid w:val="0"/>
      <w:ind w:firstLine="200"/>
      <w:jc w:val="both"/>
    </w:pPr>
    <w:rPr>
      <w:rFonts w:ascii="宋体" w:hAnsi="宋体" w:eastAsia="宋体" w:cs="宋体"/>
      <w:sz w:val="24"/>
      <w:szCs w:val="26"/>
    </w:rPr>
  </w:style>
  <w:style w:type="paragraph" w:customStyle="1" w:styleId="120">
    <w:name w:val="样式5"/>
    <w:basedOn w:val="1"/>
    <w:link w:val="1275"/>
    <w:qFormat/>
    <w:uiPriority w:val="0"/>
    <w:pPr>
      <w:snapToGrid w:val="0"/>
      <w:ind w:firstLine="510" w:firstLineChars="0"/>
      <w:jc w:val="both"/>
    </w:pPr>
    <w:rPr>
      <w:rFonts w:eastAsia="宋体"/>
      <w:sz w:val="24"/>
      <w:szCs w:val="24"/>
    </w:rPr>
  </w:style>
  <w:style w:type="paragraph" w:customStyle="1" w:styleId="121">
    <w:name w:val="style13"/>
    <w:basedOn w:val="1"/>
    <w:qFormat/>
    <w:uiPriority w:val="0"/>
    <w:pPr>
      <w:widowControl/>
      <w:spacing w:before="100" w:beforeAutospacing="1" w:after="100" w:afterAutospacing="1" w:line="240" w:lineRule="auto"/>
      <w:ind w:firstLine="0" w:firstLineChars="0"/>
    </w:pPr>
    <w:rPr>
      <w:rFonts w:ascii="宋体" w:hAnsi="宋体" w:eastAsia="宋体" w:cs="宋体"/>
      <w:kern w:val="0"/>
      <w:sz w:val="18"/>
      <w:szCs w:val="18"/>
    </w:rPr>
  </w:style>
  <w:style w:type="paragraph" w:customStyle="1" w:styleId="122">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123">
    <w:name w:val="Char Char1 Char Char Char Char"/>
    <w:basedOn w:val="1"/>
    <w:semiHidden/>
    <w:qFormat/>
    <w:uiPriority w:val="0"/>
    <w:pPr>
      <w:adjustRightInd w:val="0"/>
      <w:snapToGrid w:val="0"/>
      <w:ind w:firstLine="200"/>
    </w:pPr>
    <w:rPr>
      <w:rFonts w:ascii="宋体" w:hAnsi="宋体" w:cs="宋体"/>
      <w:szCs w:val="26"/>
    </w:rPr>
  </w:style>
  <w:style w:type="paragraph" w:customStyle="1" w:styleId="124">
    <w:name w:val="样式3"/>
    <w:basedOn w:val="1"/>
    <w:link w:val="1221"/>
    <w:qFormat/>
    <w:uiPriority w:val="0"/>
    <w:pPr>
      <w:snapToGrid w:val="0"/>
      <w:spacing w:line="240" w:lineRule="auto"/>
      <w:ind w:firstLine="0" w:firstLineChars="0"/>
      <w:jc w:val="center"/>
    </w:pPr>
    <w:rPr>
      <w:rFonts w:hAnsi="黑体" w:eastAsia="黑体"/>
      <w:color w:val="000000"/>
      <w:sz w:val="24"/>
      <w:szCs w:val="24"/>
    </w:rPr>
  </w:style>
  <w:style w:type="paragraph" w:customStyle="1" w:styleId="125">
    <w:name w:val="表头 Char Char Char Char Char"/>
    <w:basedOn w:val="23"/>
    <w:next w:val="1"/>
    <w:link w:val="1076"/>
    <w:qFormat/>
    <w:uiPriority w:val="0"/>
    <w:pPr>
      <w:snapToGrid w:val="0"/>
      <w:spacing w:before="240" w:after="240" w:line="240" w:lineRule="auto"/>
      <w:ind w:firstLine="0" w:firstLineChars="0"/>
      <w:jc w:val="center"/>
    </w:pPr>
    <w:rPr>
      <w:rFonts w:ascii="宋体" w:hAnsi="宋体" w:cs="宋体"/>
      <w:b/>
      <w:bCs/>
      <w:kern w:val="32"/>
      <w:szCs w:val="28"/>
    </w:rPr>
  </w:style>
  <w:style w:type="paragraph" w:customStyle="1" w:styleId="126">
    <w:name w:val="样式1"/>
    <w:basedOn w:val="56"/>
    <w:link w:val="1078"/>
    <w:qFormat/>
    <w:uiPriority w:val="0"/>
    <w:pPr>
      <w:pBdr>
        <w:bottom w:val="thickThinSmallGap" w:color="auto" w:sz="24" w:space="1"/>
      </w:pBdr>
      <w:spacing w:line="240" w:lineRule="auto"/>
      <w:ind w:firstLine="0" w:firstLineChars="0"/>
    </w:pPr>
    <w:rPr>
      <w:rFonts w:ascii="Calibri" w:hAnsi="Calibri" w:eastAsia="宋体" w:cs="黑体"/>
      <w:szCs w:val="22"/>
    </w:rPr>
  </w:style>
  <w:style w:type="paragraph" w:customStyle="1" w:styleId="127">
    <w:name w:val="W正文"/>
    <w:basedOn w:val="1"/>
    <w:link w:val="1079"/>
    <w:qFormat/>
    <w:uiPriority w:val="0"/>
    <w:pPr>
      <w:spacing w:line="240" w:lineRule="auto"/>
      <w:ind w:firstLine="200"/>
      <w:jc w:val="both"/>
    </w:pPr>
    <w:rPr>
      <w:rFonts w:ascii="宋体" w:hAnsi="宋体" w:eastAsia="宋体" w:cs="宋体"/>
      <w:b/>
      <w:sz w:val="24"/>
      <w:szCs w:val="24"/>
    </w:rPr>
  </w:style>
  <w:style w:type="paragraph" w:customStyle="1" w:styleId="128">
    <w:name w:val="1级"/>
    <w:basedOn w:val="1"/>
    <w:link w:val="1080"/>
    <w:qFormat/>
    <w:uiPriority w:val="0"/>
    <w:pPr>
      <w:widowControl/>
      <w:spacing w:beforeLines="100" w:afterLines="100" w:line="240" w:lineRule="auto"/>
      <w:ind w:firstLine="0" w:firstLineChars="0"/>
      <w:outlineLvl w:val="1"/>
    </w:pPr>
    <w:rPr>
      <w:rFonts w:ascii="Cambria" w:hAnsi="Cambria" w:eastAsia="宋体" w:cs="黑体"/>
      <w:b/>
      <w:sz w:val="24"/>
      <w:szCs w:val="22"/>
    </w:rPr>
  </w:style>
  <w:style w:type="paragraph" w:customStyle="1" w:styleId="129">
    <w:name w:val="111"/>
    <w:basedOn w:val="1"/>
    <w:link w:val="1081"/>
    <w:qFormat/>
    <w:uiPriority w:val="0"/>
    <w:pPr>
      <w:ind w:firstLine="384" w:firstLineChars="160"/>
    </w:pPr>
    <w:rPr>
      <w:rFonts w:ascii="宋体" w:hAnsi="宋体" w:eastAsia="宋体" w:cs="宋体"/>
      <w:b/>
      <w:sz w:val="24"/>
    </w:rPr>
  </w:style>
  <w:style w:type="paragraph" w:customStyle="1" w:styleId="130">
    <w:name w:val="A综合预案（专项、处置）"/>
    <w:basedOn w:val="5"/>
    <w:link w:val="1083"/>
    <w:qFormat/>
    <w:uiPriority w:val="0"/>
    <w:pPr>
      <w:widowControl/>
      <w:spacing w:beforeLines="100" w:afterLines="100" w:line="240" w:lineRule="auto"/>
      <w:jc w:val="center"/>
    </w:pPr>
    <w:rPr>
      <w:rFonts w:ascii="黑体" w:hAnsi="Calibri" w:eastAsia="黑体" w:cs="黑体"/>
      <w:bCs w:val="0"/>
      <w:sz w:val="44"/>
      <w:szCs w:val="22"/>
    </w:rPr>
  </w:style>
  <w:style w:type="paragraph" w:customStyle="1" w:styleId="131">
    <w:name w:val="5级"/>
    <w:basedOn w:val="132"/>
    <w:link w:val="1084"/>
    <w:qFormat/>
    <w:uiPriority w:val="0"/>
    <w:pPr>
      <w:outlineLvl w:val="5"/>
    </w:pPr>
    <w:rPr>
      <w:rFonts w:eastAsia="宋体" w:cs="黑体"/>
      <w:b w:val="0"/>
      <w:kern w:val="2"/>
      <w:sz w:val="21"/>
      <w:szCs w:val="22"/>
    </w:rPr>
  </w:style>
  <w:style w:type="paragraph" w:customStyle="1" w:styleId="132">
    <w:name w:val="2级"/>
    <w:basedOn w:val="1"/>
    <w:next w:val="1"/>
    <w:link w:val="1085"/>
    <w:qFormat/>
    <w:uiPriority w:val="0"/>
    <w:pPr>
      <w:widowControl/>
      <w:spacing w:beforeLines="50" w:afterLines="50" w:line="240" w:lineRule="auto"/>
      <w:ind w:firstLine="0" w:firstLineChars="0"/>
      <w:jc w:val="both"/>
      <w:outlineLvl w:val="2"/>
    </w:pPr>
    <w:rPr>
      <w:rFonts w:ascii="Cambria" w:hAnsi="Cambria"/>
      <w:b/>
      <w:kern w:val="0"/>
      <w:sz w:val="20"/>
      <w:szCs w:val="20"/>
    </w:rPr>
  </w:style>
  <w:style w:type="paragraph" w:customStyle="1" w:styleId="133">
    <w:name w:val="3级"/>
    <w:basedOn w:val="1"/>
    <w:link w:val="1088"/>
    <w:qFormat/>
    <w:uiPriority w:val="0"/>
    <w:pPr>
      <w:spacing w:line="240" w:lineRule="auto"/>
      <w:ind w:firstLine="200"/>
      <w:jc w:val="both"/>
      <w:outlineLvl w:val="2"/>
    </w:pPr>
    <w:rPr>
      <w:rFonts w:ascii="Calibri" w:hAnsi="Calibri" w:cs="黑体"/>
      <w:b/>
      <w:szCs w:val="22"/>
    </w:rPr>
  </w:style>
  <w:style w:type="paragraph" w:customStyle="1" w:styleId="134">
    <w:name w:val="图-"/>
    <w:basedOn w:val="1"/>
    <w:link w:val="1089"/>
    <w:qFormat/>
    <w:uiPriority w:val="0"/>
    <w:pPr>
      <w:widowControl/>
      <w:spacing w:line="240" w:lineRule="auto"/>
      <w:ind w:firstLine="0" w:firstLineChars="0"/>
      <w:jc w:val="center"/>
    </w:pPr>
    <w:rPr>
      <w:rFonts w:ascii="黑体" w:hAnsi="Calibri" w:eastAsia="黑体" w:cs="黑体"/>
      <w:sz w:val="18"/>
      <w:szCs w:val="22"/>
    </w:rPr>
  </w:style>
  <w:style w:type="paragraph" w:customStyle="1" w:styleId="135">
    <w:name w:val="4级"/>
    <w:basedOn w:val="1"/>
    <w:link w:val="1091"/>
    <w:qFormat/>
    <w:uiPriority w:val="0"/>
    <w:pPr>
      <w:spacing w:line="240" w:lineRule="auto"/>
      <w:ind w:firstLine="631"/>
      <w:jc w:val="both"/>
    </w:pPr>
    <w:rPr>
      <w:rFonts w:ascii="Calibri" w:hAnsi="Calibri" w:cs="黑体"/>
      <w:b/>
      <w:szCs w:val="22"/>
    </w:rPr>
  </w:style>
  <w:style w:type="paragraph" w:customStyle="1" w:styleId="136">
    <w:name w:val="7级"/>
    <w:basedOn w:val="137"/>
    <w:link w:val="1092"/>
    <w:qFormat/>
    <w:uiPriority w:val="0"/>
    <w:pPr>
      <w:spacing w:beforeLines="0"/>
      <w:outlineLvl w:val="7"/>
    </w:pPr>
    <w:rPr>
      <w:rFonts w:eastAsia="宋体" w:cs="黑体"/>
      <w:szCs w:val="22"/>
    </w:rPr>
  </w:style>
  <w:style w:type="paragraph" w:customStyle="1" w:styleId="137">
    <w:name w:val="6级"/>
    <w:basedOn w:val="138"/>
    <w:link w:val="1094"/>
    <w:qFormat/>
    <w:uiPriority w:val="0"/>
    <w:pPr>
      <w:spacing w:beforeLines="50" w:beforeAutospacing="0" w:after="0" w:afterAutospacing="0"/>
      <w:outlineLvl w:val="6"/>
    </w:pPr>
    <w:rPr>
      <w:rFonts w:ascii="Calibri" w:hAnsi="Calibri" w:cs="Times New Roman"/>
      <w:b w:val="0"/>
      <w:kern w:val="2"/>
      <w:szCs w:val="20"/>
    </w:rPr>
  </w:style>
  <w:style w:type="paragraph" w:customStyle="1" w:styleId="138">
    <w:name w:val="zw"/>
    <w:basedOn w:val="1"/>
    <w:link w:val="1093"/>
    <w:qFormat/>
    <w:uiPriority w:val="0"/>
    <w:pPr>
      <w:widowControl/>
      <w:spacing w:before="100" w:beforeAutospacing="1" w:after="100" w:afterAutospacing="1" w:line="240" w:lineRule="auto"/>
      <w:ind w:firstLine="200"/>
      <w:jc w:val="both"/>
    </w:pPr>
    <w:rPr>
      <w:rFonts w:ascii="宋体" w:hAnsi="宋体" w:eastAsia="微软雅黑" w:cs="宋体"/>
      <w:b/>
      <w:kern w:val="0"/>
      <w:sz w:val="22"/>
      <w:szCs w:val="22"/>
    </w:rPr>
  </w:style>
  <w:style w:type="paragraph" w:customStyle="1" w:styleId="139">
    <w:name w:val="部分"/>
    <w:basedOn w:val="130"/>
    <w:link w:val="1096"/>
    <w:qFormat/>
    <w:uiPriority w:val="0"/>
  </w:style>
  <w:style w:type="paragraph" w:customStyle="1" w:styleId="140">
    <w:name w:val="４条"/>
    <w:basedOn w:val="1"/>
    <w:link w:val="1101"/>
    <w:qFormat/>
    <w:uiPriority w:val="0"/>
    <w:pPr>
      <w:ind w:firstLine="200"/>
      <w:jc w:val="both"/>
      <w:outlineLvl w:val="2"/>
    </w:pPr>
    <w:rPr>
      <w:rFonts w:ascii="黑体" w:hAnsi="Calibri" w:eastAsia="黑体" w:cs="黑体"/>
      <w:sz w:val="21"/>
      <w:szCs w:val="22"/>
    </w:rPr>
  </w:style>
  <w:style w:type="paragraph" w:customStyle="1" w:styleId="141">
    <w:name w:val="zw2"/>
    <w:basedOn w:val="138"/>
    <w:link w:val="1102"/>
    <w:qFormat/>
    <w:uiPriority w:val="0"/>
    <w:pPr>
      <w:spacing w:before="0" w:beforeAutospacing="0" w:after="0" w:afterAutospacing="0"/>
    </w:pPr>
    <w:rPr>
      <w:rFonts w:ascii="Calibri" w:hAnsi="Calibri" w:eastAsia="宋体" w:cs="黑体"/>
      <w:b w:val="0"/>
      <w:kern w:val="2"/>
    </w:rPr>
  </w:style>
  <w:style w:type="paragraph" w:customStyle="1" w:styleId="142">
    <w:name w:val="表"/>
    <w:basedOn w:val="1"/>
    <w:link w:val="1103"/>
    <w:qFormat/>
    <w:uiPriority w:val="0"/>
    <w:pPr>
      <w:widowControl/>
      <w:spacing w:line="240" w:lineRule="auto"/>
      <w:ind w:firstLine="0" w:firstLineChars="0"/>
      <w:jc w:val="center"/>
    </w:pPr>
    <w:rPr>
      <w:rFonts w:ascii="黑体" w:hAnsi="Calibri" w:eastAsia="黑体" w:cs="黑体"/>
      <w:sz w:val="24"/>
      <w:szCs w:val="22"/>
    </w:rPr>
  </w:style>
  <w:style w:type="paragraph" w:customStyle="1" w:styleId="143">
    <w:name w:val="附件"/>
    <w:basedOn w:val="1"/>
    <w:link w:val="1104"/>
    <w:qFormat/>
    <w:uiPriority w:val="0"/>
    <w:pPr>
      <w:widowControl/>
      <w:spacing w:line="240" w:lineRule="auto"/>
      <w:ind w:firstLine="0" w:firstLineChars="0"/>
      <w:jc w:val="both"/>
      <w:outlineLvl w:val="1"/>
    </w:pPr>
    <w:rPr>
      <w:rFonts w:ascii="Cambria" w:hAnsi="Cambria" w:eastAsia="宋体" w:cs="黑体"/>
      <w:b/>
      <w:sz w:val="24"/>
      <w:szCs w:val="22"/>
    </w:rPr>
  </w:style>
  <w:style w:type="paragraph" w:customStyle="1" w:styleId="144">
    <w:name w:val="文件正文"/>
    <w:qFormat/>
    <w:uiPriority w:val="0"/>
    <w:pPr>
      <w:widowControl w:val="0"/>
      <w:spacing w:line="300" w:lineRule="auto"/>
    </w:pPr>
    <w:rPr>
      <w:rFonts w:ascii="Times New Roman" w:hAnsi="Times New Roman" w:eastAsia="宋体" w:cs="Arial"/>
      <w:bCs/>
      <w:kern w:val="2"/>
      <w:sz w:val="24"/>
      <w:szCs w:val="32"/>
      <w:lang w:val="en-US" w:eastAsia="zh-CN" w:bidi="ar-SA"/>
    </w:rPr>
  </w:style>
  <w:style w:type="paragraph" w:customStyle="1" w:styleId="145">
    <w:name w:val="_Style 40"/>
    <w:next w:val="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6">
    <w:name w:val="样式2"/>
    <w:basedOn w:val="138"/>
    <w:link w:val="1140"/>
    <w:qFormat/>
    <w:uiPriority w:val="0"/>
    <w:pPr>
      <w:spacing w:before="0" w:beforeAutospacing="0" w:after="0" w:afterAutospacing="0" w:line="500" w:lineRule="exact"/>
      <w:ind w:firstLine="480"/>
    </w:pPr>
    <w:rPr>
      <w:rFonts w:ascii="仿宋_GB2312" w:eastAsia="仿宋_GB2312"/>
      <w:sz w:val="24"/>
    </w:rPr>
  </w:style>
  <w:style w:type="paragraph" w:customStyle="1" w:styleId="147">
    <w:name w:val="无间隔1"/>
    <w:qFormat/>
    <w:uiPriority w:val="1"/>
    <w:rPr>
      <w:rFonts w:ascii="Calibri" w:hAnsi="Calibri" w:eastAsia="宋体" w:cs="Times New Roman"/>
      <w:sz w:val="22"/>
      <w:szCs w:val="22"/>
      <w:lang w:val="en-US" w:eastAsia="zh-CN" w:bidi="ar-SA"/>
    </w:rPr>
  </w:style>
  <w:style w:type="paragraph" w:customStyle="1" w:styleId="148">
    <w:name w:val="无间隔2"/>
    <w:link w:val="1121"/>
    <w:qFormat/>
    <w:uiPriority w:val="0"/>
    <w:pPr>
      <w:adjustRightInd w:val="0"/>
      <w:snapToGrid w:val="0"/>
    </w:pPr>
    <w:rPr>
      <w:rFonts w:ascii="Tahoma" w:hAnsi="Tahoma" w:eastAsia="微软雅黑" w:cs="Times New Roman"/>
      <w:sz w:val="22"/>
      <w:szCs w:val="22"/>
      <w:lang w:val="en-US" w:eastAsia="zh-CN" w:bidi="ar-SA"/>
    </w:rPr>
  </w:style>
  <w:style w:type="paragraph" w:customStyle="1" w:styleId="149">
    <w:name w:val="新正文样式"/>
    <w:basedOn w:val="1"/>
    <w:link w:val="1178"/>
    <w:qFormat/>
    <w:uiPriority w:val="0"/>
    <w:pPr>
      <w:tabs>
        <w:tab w:val="left" w:pos="567"/>
      </w:tabs>
      <w:ind w:firstLine="567" w:firstLineChars="0"/>
      <w:jc w:val="both"/>
    </w:pPr>
    <w:rPr>
      <w:rFonts w:ascii="Calibri" w:hAnsi="Calibri" w:eastAsia="宋体" w:cs="黑体"/>
      <w:spacing w:val="20"/>
      <w:sz w:val="24"/>
      <w:szCs w:val="22"/>
    </w:rPr>
  </w:style>
  <w:style w:type="paragraph" w:customStyle="1" w:styleId="150">
    <w:name w:val="Char Char Char2 Char"/>
    <w:basedOn w:val="1"/>
    <w:qFormat/>
    <w:uiPriority w:val="0"/>
    <w:pPr>
      <w:ind w:firstLine="200"/>
      <w:jc w:val="both"/>
    </w:pPr>
    <w:rPr>
      <w:rFonts w:ascii="宋体" w:hAnsi="宋体" w:eastAsia="宋体"/>
      <w:sz w:val="24"/>
      <w:szCs w:val="20"/>
    </w:rPr>
  </w:style>
  <w:style w:type="paragraph" w:customStyle="1" w:styleId="151">
    <w:name w:val="样式 四号 首行缩进:  2 字符"/>
    <w:basedOn w:val="1"/>
    <w:qFormat/>
    <w:uiPriority w:val="0"/>
    <w:pPr>
      <w:spacing w:line="480" w:lineRule="atLeast"/>
      <w:ind w:firstLine="480"/>
      <w:jc w:val="both"/>
    </w:pPr>
    <w:rPr>
      <w:rFonts w:eastAsia="宋体"/>
      <w:sz w:val="24"/>
      <w:szCs w:val="20"/>
    </w:rPr>
  </w:style>
  <w:style w:type="paragraph" w:customStyle="1" w:styleId="152">
    <w:name w:val="正文文本缩进1"/>
    <w:basedOn w:val="1"/>
    <w:qFormat/>
    <w:uiPriority w:val="0"/>
    <w:pPr>
      <w:spacing w:line="360" w:lineRule="exact"/>
      <w:ind w:firstLine="480"/>
      <w:jc w:val="both"/>
    </w:pPr>
    <w:rPr>
      <w:rFonts w:eastAsia="宋体"/>
      <w:sz w:val="24"/>
      <w:szCs w:val="20"/>
    </w:rPr>
  </w:style>
  <w:style w:type="paragraph" w:customStyle="1" w:styleId="153">
    <w:name w:val="样式 样式 首行缩进:  2 字符 行距: 最小值 24 磅 + 首行缩进:  2 字符 Char"/>
    <w:basedOn w:val="1"/>
    <w:link w:val="1159"/>
    <w:qFormat/>
    <w:uiPriority w:val="0"/>
    <w:pPr>
      <w:spacing w:line="480" w:lineRule="atLeast"/>
      <w:ind w:firstLine="480"/>
      <w:jc w:val="both"/>
    </w:pPr>
    <w:rPr>
      <w:rFonts w:ascii="Calibri" w:hAnsi="Calibri" w:eastAsia="宋体" w:cs="黑体"/>
      <w:sz w:val="24"/>
      <w:szCs w:val="22"/>
    </w:rPr>
  </w:style>
  <w:style w:type="paragraph" w:customStyle="1" w:styleId="154">
    <w:name w:val="xl27"/>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center"/>
    </w:pPr>
    <w:rPr>
      <w:rFonts w:eastAsia="宋体"/>
      <w:kern w:val="0"/>
      <w:sz w:val="24"/>
      <w:szCs w:val="20"/>
    </w:rPr>
  </w:style>
  <w:style w:type="paragraph" w:customStyle="1" w:styleId="155">
    <w:name w:val="word"/>
    <w:basedOn w:val="1"/>
    <w:qFormat/>
    <w:uiPriority w:val="0"/>
    <w:pPr>
      <w:spacing w:line="440" w:lineRule="exact"/>
      <w:ind w:firstLine="420" w:firstLineChars="175"/>
      <w:jc w:val="both"/>
    </w:pPr>
    <w:rPr>
      <w:rFonts w:eastAsia="宋体"/>
      <w:sz w:val="24"/>
      <w:szCs w:val="24"/>
    </w:rPr>
  </w:style>
  <w:style w:type="paragraph" w:customStyle="1" w:styleId="156">
    <w:name w:val="表格文字"/>
    <w:basedOn w:val="1"/>
    <w:next w:val="1"/>
    <w:link w:val="1256"/>
    <w:qFormat/>
    <w:uiPriority w:val="0"/>
    <w:pPr>
      <w:snapToGrid w:val="0"/>
      <w:spacing w:line="360" w:lineRule="exact"/>
      <w:ind w:firstLine="0" w:firstLineChars="0"/>
      <w:jc w:val="center"/>
    </w:pPr>
    <w:rPr>
      <w:rFonts w:eastAsia="宋体"/>
      <w:kern w:val="0"/>
      <w:sz w:val="24"/>
      <w:szCs w:val="20"/>
    </w:rPr>
  </w:style>
  <w:style w:type="paragraph" w:customStyle="1" w:styleId="157">
    <w:name w:val="表1"/>
    <w:next w:val="1"/>
    <w:link w:val="1134"/>
    <w:qFormat/>
    <w:uiPriority w:val="0"/>
    <w:pPr>
      <w:adjustRightInd w:val="0"/>
      <w:snapToGrid w:val="0"/>
      <w:jc w:val="center"/>
    </w:pPr>
    <w:rPr>
      <w:rFonts w:ascii="Calibri" w:hAnsi="Calibri" w:eastAsia="宋体" w:cs="黑体"/>
      <w:kern w:val="2"/>
      <w:sz w:val="21"/>
      <w:szCs w:val="22"/>
      <w:lang w:val="en-US" w:eastAsia="zh-CN" w:bidi="ar-SA"/>
    </w:rPr>
  </w:style>
  <w:style w:type="paragraph" w:customStyle="1" w:styleId="158">
    <w:name w:val="Char Char Char Char Char2 Char Char Char Char1"/>
    <w:basedOn w:val="1"/>
    <w:qFormat/>
    <w:uiPriority w:val="0"/>
    <w:pPr>
      <w:adjustRightInd w:val="0"/>
      <w:snapToGrid w:val="0"/>
      <w:ind w:firstLine="200"/>
      <w:jc w:val="both"/>
    </w:pPr>
    <w:rPr>
      <w:rFonts w:ascii="宋体" w:hAnsi="宋体" w:eastAsia="宋体" w:cs="宋体"/>
      <w:sz w:val="24"/>
      <w:szCs w:val="26"/>
    </w:rPr>
  </w:style>
  <w:style w:type="paragraph" w:customStyle="1" w:styleId="159">
    <w:name w:val="正文(首行缩进)"/>
    <w:basedOn w:val="1"/>
    <w:link w:val="1169"/>
    <w:qFormat/>
    <w:uiPriority w:val="0"/>
    <w:pPr>
      <w:adjustRightInd w:val="0"/>
      <w:snapToGrid w:val="0"/>
      <w:ind w:firstLine="200"/>
      <w:jc w:val="both"/>
    </w:pPr>
    <w:rPr>
      <w:rFonts w:ascii="Calibri" w:hAnsi="Calibri" w:eastAsia="宋体" w:cs="黑体"/>
      <w:sz w:val="24"/>
      <w:szCs w:val="22"/>
    </w:rPr>
  </w:style>
  <w:style w:type="paragraph" w:customStyle="1" w:styleId="160">
    <w:name w:val="表文"/>
    <w:basedOn w:val="1"/>
    <w:link w:val="1261"/>
    <w:qFormat/>
    <w:uiPriority w:val="0"/>
    <w:pPr>
      <w:spacing w:line="240" w:lineRule="auto"/>
      <w:ind w:firstLine="497"/>
      <w:jc w:val="center"/>
    </w:pPr>
    <w:rPr>
      <w:rFonts w:ascii="黑体" w:hAnsi="宋体" w:eastAsia="黑体"/>
      <w:spacing w:val="-8"/>
      <w:sz w:val="24"/>
      <w:szCs w:val="20"/>
      <w:lang w:val="zh-CN"/>
    </w:rPr>
  </w:style>
  <w:style w:type="paragraph" w:customStyle="1" w:styleId="161">
    <w:name w:val="样式 报告正文 + 首行缩进:  2 字符"/>
    <w:basedOn w:val="1"/>
    <w:link w:val="1161"/>
    <w:qFormat/>
    <w:uiPriority w:val="0"/>
    <w:pPr>
      <w:autoSpaceDE w:val="0"/>
      <w:autoSpaceDN w:val="0"/>
      <w:ind w:firstLine="200"/>
      <w:jc w:val="both"/>
    </w:pPr>
    <w:rPr>
      <w:rFonts w:ascii="Calibri" w:hAnsi="Calibri" w:eastAsia="宋体" w:cs="黑体"/>
      <w:sz w:val="24"/>
      <w:szCs w:val="22"/>
    </w:rPr>
  </w:style>
  <w:style w:type="paragraph" w:customStyle="1" w:styleId="162">
    <w:name w:val="引用文章"/>
    <w:basedOn w:val="1"/>
    <w:link w:val="1153"/>
    <w:qFormat/>
    <w:uiPriority w:val="0"/>
    <w:pPr>
      <w:ind w:firstLine="420"/>
      <w:jc w:val="both"/>
    </w:pPr>
    <w:rPr>
      <w:rFonts w:ascii="Calibri" w:hAnsi="Calibri" w:eastAsia="楷体_GB2312" w:cs="黑体"/>
      <w:sz w:val="24"/>
      <w:szCs w:val="22"/>
    </w:rPr>
  </w:style>
  <w:style w:type="paragraph" w:customStyle="1" w:styleId="163">
    <w:name w:val="Char Char Char Char Char Char1 Char Char Char Char"/>
    <w:basedOn w:val="1"/>
    <w:qFormat/>
    <w:uiPriority w:val="0"/>
    <w:pPr>
      <w:widowControl/>
      <w:spacing w:after="160" w:line="240" w:lineRule="exact"/>
      <w:ind w:firstLine="0" w:firstLineChars="0"/>
    </w:pPr>
    <w:rPr>
      <w:rFonts w:ascii="Verdana" w:hAnsi="Verdana" w:eastAsia="宋体"/>
      <w:kern w:val="0"/>
      <w:sz w:val="20"/>
      <w:szCs w:val="20"/>
      <w:lang w:eastAsia="en-US"/>
    </w:rPr>
  </w:style>
  <w:style w:type="paragraph" w:customStyle="1" w:styleId="164">
    <w:name w:val="报告书表格"/>
    <w:basedOn w:val="1"/>
    <w:qFormat/>
    <w:uiPriority w:val="0"/>
    <w:pPr>
      <w:adjustRightInd w:val="0"/>
      <w:spacing w:before="60" w:after="60" w:line="240" w:lineRule="atLeast"/>
      <w:ind w:firstLine="0" w:firstLineChars="0"/>
      <w:jc w:val="center"/>
      <w:textAlignment w:val="baseline"/>
    </w:pPr>
    <w:rPr>
      <w:rFonts w:eastAsia="宋体"/>
      <w:kern w:val="0"/>
      <w:sz w:val="21"/>
      <w:szCs w:val="20"/>
    </w:rPr>
  </w:style>
  <w:style w:type="paragraph" w:customStyle="1" w:styleId="165">
    <w:name w:val="Char"/>
    <w:basedOn w:val="1"/>
    <w:link w:val="1313"/>
    <w:qFormat/>
    <w:uiPriority w:val="0"/>
    <w:pPr>
      <w:snapToGrid w:val="0"/>
      <w:ind w:firstLine="529"/>
      <w:jc w:val="both"/>
    </w:pPr>
    <w:rPr>
      <w:rFonts w:ascii="宋体" w:hAnsi="宋体" w:eastAsia="宋体"/>
      <w:b/>
      <w:sz w:val="21"/>
      <w:szCs w:val="20"/>
    </w:rPr>
  </w:style>
  <w:style w:type="paragraph" w:customStyle="1" w:styleId="166">
    <w:name w:val="正文（首行缩进两字） Char Char Char2"/>
    <w:basedOn w:val="1"/>
    <w:next w:val="23"/>
    <w:link w:val="1155"/>
    <w:qFormat/>
    <w:uiPriority w:val="0"/>
    <w:pPr>
      <w:spacing w:line="440" w:lineRule="exact"/>
      <w:ind w:firstLine="200"/>
      <w:jc w:val="both"/>
    </w:pPr>
    <w:rPr>
      <w:rFonts w:ascii="Arial" w:hAnsi="Arial" w:eastAsia="宋体" w:cs="黑体"/>
      <w:color w:val="000000"/>
      <w:sz w:val="24"/>
      <w:szCs w:val="22"/>
    </w:rPr>
  </w:style>
  <w:style w:type="paragraph" w:customStyle="1" w:styleId="167">
    <w:name w:val="Char Char Char1 Char"/>
    <w:basedOn w:val="1"/>
    <w:next w:val="1"/>
    <w:qFormat/>
    <w:uiPriority w:val="0"/>
    <w:pPr>
      <w:ind w:firstLine="200"/>
      <w:jc w:val="both"/>
    </w:pPr>
    <w:rPr>
      <w:rFonts w:ascii="宋体" w:hAnsi="宋体" w:eastAsia="汉鼎简书宋" w:cs="宋体"/>
      <w:sz w:val="24"/>
      <w:szCs w:val="24"/>
    </w:rPr>
  </w:style>
  <w:style w:type="paragraph" w:customStyle="1" w:styleId="168">
    <w:name w:val="样式 标题 3 + 行距: 固定值 28 磅"/>
    <w:basedOn w:val="7"/>
    <w:qFormat/>
    <w:uiPriority w:val="0"/>
    <w:pPr>
      <w:adjustRightInd w:val="0"/>
      <w:spacing w:line="560" w:lineRule="exact"/>
      <w:jc w:val="both"/>
    </w:pPr>
    <w:rPr>
      <w:rFonts w:ascii="宋体" w:hAnsi="宋体" w:eastAsia="黑体"/>
      <w:sz w:val="24"/>
      <w:szCs w:val="20"/>
    </w:rPr>
  </w:style>
  <w:style w:type="paragraph" w:customStyle="1" w:styleId="169">
    <w:name w:val="表头及表尾"/>
    <w:link w:val="1172"/>
    <w:qFormat/>
    <w:uiPriority w:val="0"/>
    <w:pPr>
      <w:tabs>
        <w:tab w:val="center" w:pos="4200"/>
        <w:tab w:val="right" w:pos="8400"/>
      </w:tabs>
      <w:adjustRightInd w:val="0"/>
      <w:snapToGrid w:val="0"/>
      <w:jc w:val="center"/>
    </w:pPr>
    <w:rPr>
      <w:rFonts w:ascii="Calibri" w:hAnsi="Calibri" w:eastAsia="宋体" w:cs="黑体"/>
      <w:b/>
      <w:kern w:val="2"/>
      <w:sz w:val="21"/>
      <w:szCs w:val="22"/>
      <w:lang w:val="en-US" w:eastAsia="zh-CN" w:bidi="ar-SA"/>
    </w:rPr>
  </w:style>
  <w:style w:type="paragraph" w:customStyle="1" w:styleId="170">
    <w:name w:val="Char3"/>
    <w:basedOn w:val="1"/>
    <w:link w:val="1375"/>
    <w:qFormat/>
    <w:uiPriority w:val="0"/>
    <w:pPr>
      <w:adjustRightInd w:val="0"/>
      <w:snapToGrid w:val="0"/>
      <w:ind w:firstLine="200"/>
      <w:jc w:val="both"/>
    </w:pPr>
    <w:rPr>
      <w:rFonts w:ascii="宋体" w:hAnsi="宋体" w:eastAsia="宋体"/>
      <w:sz w:val="24"/>
      <w:szCs w:val="20"/>
    </w:rPr>
  </w:style>
  <w:style w:type="paragraph" w:customStyle="1" w:styleId="171">
    <w:name w:val="样式 标题 3 + 宋体 四号 Char"/>
    <w:basedOn w:val="7"/>
    <w:link w:val="1139"/>
    <w:qFormat/>
    <w:uiPriority w:val="0"/>
    <w:pPr>
      <w:spacing w:beforeLines="80" w:afterLines="40"/>
      <w:ind w:left="200" w:leftChars="200"/>
      <w:jc w:val="both"/>
    </w:pPr>
    <w:rPr>
      <w:rFonts w:ascii="宋体" w:hAnsi="宋体" w:eastAsia="宋体" w:cs="黑体"/>
      <w:bCs w:val="0"/>
      <w:szCs w:val="22"/>
    </w:rPr>
  </w:style>
  <w:style w:type="paragraph" w:customStyle="1" w:styleId="172">
    <w:name w:val="热电厂正文"/>
    <w:basedOn w:val="1"/>
    <w:link w:val="1133"/>
    <w:qFormat/>
    <w:uiPriority w:val="0"/>
    <w:pPr>
      <w:spacing w:line="440" w:lineRule="exact"/>
      <w:ind w:firstLine="480"/>
      <w:jc w:val="both"/>
    </w:pPr>
    <w:rPr>
      <w:rFonts w:ascii="Calibri" w:hAnsi="Calibri" w:eastAsia="宋体" w:cs="黑体"/>
      <w:sz w:val="24"/>
      <w:szCs w:val="22"/>
    </w:rPr>
  </w:style>
  <w:style w:type="paragraph" w:customStyle="1" w:styleId="173">
    <w:name w:val="正文首行缩进1"/>
    <w:basedOn w:val="36"/>
    <w:qFormat/>
    <w:uiPriority w:val="0"/>
    <w:pPr>
      <w:adjustRightInd w:val="0"/>
      <w:spacing w:after="0" w:line="312" w:lineRule="auto"/>
      <w:ind w:firstLine="567" w:firstLineChars="0"/>
      <w:jc w:val="both"/>
      <w:textAlignment w:val="baseline"/>
    </w:pPr>
    <w:rPr>
      <w:kern w:val="0"/>
      <w:sz w:val="28"/>
      <w:szCs w:val="20"/>
    </w:rPr>
  </w:style>
  <w:style w:type="paragraph" w:customStyle="1" w:styleId="174">
    <w:name w:val="表格正文"/>
    <w:basedOn w:val="1"/>
    <w:link w:val="1182"/>
    <w:qFormat/>
    <w:uiPriority w:val="0"/>
    <w:pPr>
      <w:spacing w:line="240" w:lineRule="auto"/>
      <w:ind w:firstLine="0" w:firstLineChars="0"/>
      <w:jc w:val="center"/>
    </w:pPr>
    <w:rPr>
      <w:rFonts w:ascii="Calibri" w:hAnsi="Calibri" w:eastAsia="宋体" w:cs="黑体"/>
      <w:sz w:val="24"/>
      <w:szCs w:val="22"/>
    </w:rPr>
  </w:style>
  <w:style w:type="paragraph" w:customStyle="1" w:styleId="175">
    <w:name w:val="项目符号1"/>
    <w:basedOn w:val="1"/>
    <w:qFormat/>
    <w:uiPriority w:val="0"/>
    <w:pPr>
      <w:tabs>
        <w:tab w:val="left" w:pos="1200"/>
      </w:tabs>
      <w:overflowPunct w:val="0"/>
      <w:snapToGrid w:val="0"/>
      <w:spacing w:line="480" w:lineRule="exact"/>
      <w:ind w:left="1200" w:firstLine="567" w:firstLineChars="0"/>
      <w:jc w:val="both"/>
    </w:pPr>
    <w:rPr>
      <w:rFonts w:ascii="Arial" w:hAnsi="Arial"/>
      <w:szCs w:val="20"/>
    </w:rPr>
  </w:style>
  <w:style w:type="paragraph" w:customStyle="1" w:styleId="176">
    <w:name w:val="样式 首行缩进:  2 字符 行距: 最小值 24 磅 Char"/>
    <w:basedOn w:val="1"/>
    <w:link w:val="1122"/>
    <w:qFormat/>
    <w:uiPriority w:val="0"/>
    <w:pPr>
      <w:spacing w:line="480" w:lineRule="atLeast"/>
      <w:jc w:val="both"/>
    </w:pPr>
    <w:rPr>
      <w:rFonts w:ascii="Calibri" w:hAnsi="Calibri" w:eastAsia="宋体" w:cs="黑体"/>
      <w:sz w:val="24"/>
      <w:szCs w:val="22"/>
    </w:rPr>
  </w:style>
  <w:style w:type="paragraph" w:customStyle="1" w:styleId="177">
    <w:name w:val="xl48"/>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kern w:val="0"/>
      <w:sz w:val="21"/>
      <w:szCs w:val="20"/>
    </w:rPr>
  </w:style>
  <w:style w:type="paragraph" w:customStyle="1" w:styleId="178">
    <w:name w:val="样式 四号 黑色 首行缩进:  2 字符"/>
    <w:basedOn w:val="1"/>
    <w:qFormat/>
    <w:uiPriority w:val="0"/>
    <w:pPr>
      <w:spacing w:line="480" w:lineRule="atLeast"/>
      <w:ind w:firstLine="200"/>
      <w:jc w:val="both"/>
    </w:pPr>
    <w:rPr>
      <w:rFonts w:eastAsia="宋体"/>
      <w:color w:val="000000"/>
      <w:sz w:val="24"/>
      <w:szCs w:val="24"/>
    </w:rPr>
  </w:style>
  <w:style w:type="paragraph" w:customStyle="1" w:styleId="179">
    <w:name w:val="表格头"/>
    <w:next w:val="1"/>
    <w:link w:val="1125"/>
    <w:qFormat/>
    <w:uiPriority w:val="0"/>
    <w:pPr>
      <w:keepNext/>
      <w:tabs>
        <w:tab w:val="center" w:pos="4620"/>
      </w:tabs>
    </w:pPr>
    <w:rPr>
      <w:rFonts w:ascii="Calibri" w:hAnsi="Calibri" w:eastAsia="华文中宋" w:cs="黑体"/>
      <w:kern w:val="2"/>
      <w:sz w:val="24"/>
      <w:szCs w:val="22"/>
      <w:lang w:val="en-US" w:eastAsia="zh-CN" w:bidi="ar-SA"/>
    </w:rPr>
  </w:style>
  <w:style w:type="paragraph" w:customStyle="1" w:styleId="180">
    <w:name w:val="样式 行距: 1.5 倍行距"/>
    <w:basedOn w:val="1"/>
    <w:qFormat/>
    <w:uiPriority w:val="0"/>
    <w:pPr>
      <w:spacing w:line="480" w:lineRule="exact"/>
      <w:ind w:firstLine="200"/>
      <w:jc w:val="both"/>
    </w:pPr>
    <w:rPr>
      <w:rFonts w:eastAsia="宋体"/>
      <w:sz w:val="24"/>
      <w:szCs w:val="20"/>
    </w:rPr>
  </w:style>
  <w:style w:type="paragraph" w:customStyle="1" w:styleId="181">
    <w:name w:val="样式 首行缩进:  2 字符"/>
    <w:basedOn w:val="1"/>
    <w:link w:val="1189"/>
    <w:qFormat/>
    <w:uiPriority w:val="0"/>
    <w:pPr>
      <w:spacing w:line="460" w:lineRule="exact"/>
      <w:ind w:firstLine="471" w:firstLineChars="0"/>
      <w:jc w:val="both"/>
    </w:pPr>
    <w:rPr>
      <w:rFonts w:ascii="Calibri" w:hAnsi="Calibri" w:eastAsia="宋体" w:cs="黑体"/>
      <w:sz w:val="24"/>
      <w:szCs w:val="22"/>
    </w:rPr>
  </w:style>
  <w:style w:type="paragraph" w:customStyle="1" w:styleId="182">
    <w:name w:val="表头1"/>
    <w:basedOn w:val="1"/>
    <w:next w:val="1"/>
    <w:link w:val="1129"/>
    <w:qFormat/>
    <w:uiPriority w:val="0"/>
    <w:pPr>
      <w:tabs>
        <w:tab w:val="left" w:pos="605"/>
      </w:tabs>
      <w:adjustRightInd w:val="0"/>
      <w:snapToGrid w:val="0"/>
      <w:spacing w:line="240" w:lineRule="auto"/>
      <w:ind w:firstLine="0" w:firstLineChars="0"/>
      <w:jc w:val="center"/>
    </w:pPr>
    <w:rPr>
      <w:rFonts w:ascii="Calibri" w:hAnsi="Calibri" w:eastAsia="黑体" w:cs="黑体"/>
      <w:sz w:val="21"/>
      <w:szCs w:val="22"/>
    </w:rPr>
  </w:style>
  <w:style w:type="paragraph" w:customStyle="1" w:styleId="183">
    <w:name w:val="Char Char Char1 Char1"/>
    <w:basedOn w:val="1"/>
    <w:next w:val="1"/>
    <w:qFormat/>
    <w:uiPriority w:val="0"/>
    <w:pPr>
      <w:ind w:firstLine="200"/>
      <w:jc w:val="both"/>
    </w:pPr>
    <w:rPr>
      <w:rFonts w:ascii="宋体" w:hAnsi="宋体" w:eastAsia="汉鼎简书宋" w:cs="宋体"/>
      <w:sz w:val="24"/>
      <w:szCs w:val="24"/>
    </w:rPr>
  </w:style>
  <w:style w:type="paragraph" w:customStyle="1" w:styleId="184">
    <w:name w:val="表中文字"/>
    <w:basedOn w:val="1"/>
    <w:qFormat/>
    <w:uiPriority w:val="0"/>
    <w:pPr>
      <w:spacing w:line="240" w:lineRule="exact"/>
      <w:ind w:firstLine="0" w:firstLineChars="0"/>
      <w:jc w:val="center"/>
    </w:pPr>
    <w:rPr>
      <w:rFonts w:ascii="宋体" w:hAnsi="宋体" w:eastAsia="宋体"/>
      <w:sz w:val="21"/>
      <w:szCs w:val="20"/>
    </w:rPr>
  </w:style>
  <w:style w:type="paragraph" w:customStyle="1" w:styleId="185">
    <w:name w:val="dan7-1"/>
    <w:basedOn w:val="1"/>
    <w:link w:val="1179"/>
    <w:qFormat/>
    <w:uiPriority w:val="0"/>
    <w:pPr>
      <w:spacing w:before="40" w:after="40"/>
      <w:ind w:firstLine="200"/>
      <w:jc w:val="both"/>
    </w:pPr>
    <w:rPr>
      <w:rFonts w:ascii="Calibri" w:hAnsi="Calibri" w:eastAsia="宋体" w:cs="黑体"/>
      <w:sz w:val="24"/>
      <w:szCs w:val="22"/>
    </w:rPr>
  </w:style>
  <w:style w:type="paragraph" w:customStyle="1" w:styleId="186">
    <w:name w:val="Char Char10"/>
    <w:basedOn w:val="1"/>
    <w:qFormat/>
    <w:uiPriority w:val="0"/>
    <w:pPr>
      <w:adjustRightInd w:val="0"/>
      <w:snapToGrid w:val="0"/>
      <w:ind w:firstLine="200"/>
      <w:jc w:val="both"/>
    </w:pPr>
    <w:rPr>
      <w:rFonts w:ascii="宋体" w:hAnsi="宋体" w:eastAsia="宋体" w:cs="宋体"/>
      <w:sz w:val="24"/>
      <w:szCs w:val="26"/>
    </w:rPr>
  </w:style>
  <w:style w:type="paragraph" w:customStyle="1" w:styleId="187">
    <w:name w:val="Char1 Char Char Char"/>
    <w:basedOn w:val="1"/>
    <w:qFormat/>
    <w:uiPriority w:val="0"/>
    <w:pPr>
      <w:snapToGrid w:val="0"/>
      <w:ind w:firstLine="529"/>
      <w:jc w:val="both"/>
    </w:pPr>
    <w:rPr>
      <w:rFonts w:ascii="宋体" w:hAnsi="宋体" w:eastAsia="宋体"/>
      <w:b/>
      <w:sz w:val="21"/>
      <w:szCs w:val="20"/>
    </w:rPr>
  </w:style>
  <w:style w:type="paragraph" w:customStyle="1" w:styleId="188">
    <w:name w:val="1"/>
    <w:basedOn w:val="1"/>
    <w:next w:val="1"/>
    <w:qFormat/>
    <w:uiPriority w:val="0"/>
    <w:pPr>
      <w:ind w:firstLine="200"/>
      <w:jc w:val="both"/>
    </w:pPr>
    <w:rPr>
      <w:rFonts w:ascii="宋体" w:hAnsi="宋体" w:eastAsia="汉鼎简书宋" w:cs="宋体"/>
      <w:sz w:val="24"/>
      <w:szCs w:val="24"/>
    </w:rPr>
  </w:style>
  <w:style w:type="paragraph" w:customStyle="1" w:styleId="189">
    <w:name w:val="表头"/>
    <w:basedOn w:val="23"/>
    <w:next w:val="23"/>
    <w:link w:val="1136"/>
    <w:qFormat/>
    <w:uiPriority w:val="0"/>
    <w:pPr>
      <w:adjustRightInd w:val="0"/>
      <w:snapToGrid w:val="0"/>
      <w:spacing w:line="480" w:lineRule="exact"/>
      <w:ind w:firstLine="0" w:firstLineChars="0"/>
      <w:jc w:val="center"/>
    </w:pPr>
    <w:rPr>
      <w:rFonts w:ascii="Calibri" w:hAnsi="Calibri" w:cs="黑体"/>
      <w:b/>
      <w:color w:val="000000"/>
      <w:szCs w:val="24"/>
    </w:rPr>
  </w:style>
  <w:style w:type="paragraph" w:customStyle="1" w:styleId="190">
    <w:name w:val="标题  1"/>
    <w:basedOn w:val="1"/>
    <w:qFormat/>
    <w:uiPriority w:val="0"/>
    <w:pPr>
      <w:tabs>
        <w:tab w:val="left" w:pos="425"/>
      </w:tabs>
      <w:ind w:left="425" w:hanging="425" w:firstLineChars="0"/>
      <w:jc w:val="both"/>
    </w:pPr>
    <w:rPr>
      <w:rFonts w:ascii="Tahoma" w:hAnsi="Tahoma" w:eastAsia="宋体"/>
      <w:sz w:val="24"/>
      <w:szCs w:val="20"/>
    </w:rPr>
  </w:style>
  <w:style w:type="paragraph" w:customStyle="1" w:styleId="191">
    <w:name w:val="默认段落字体 Para Char"/>
    <w:basedOn w:val="1"/>
    <w:next w:val="1"/>
    <w:qFormat/>
    <w:uiPriority w:val="0"/>
    <w:pPr>
      <w:keepNext/>
      <w:keepLines/>
      <w:widowControl/>
      <w:adjustRightInd w:val="0"/>
      <w:ind w:firstLine="480"/>
      <w:textAlignment w:val="baseline"/>
      <w:outlineLvl w:val="1"/>
    </w:pPr>
    <w:rPr>
      <w:rFonts w:ascii="宋体" w:hAnsi="宋体" w:eastAsia="宋体" w:cs="宋体"/>
      <w:bCs/>
      <w:kern w:val="0"/>
      <w:sz w:val="24"/>
      <w:szCs w:val="24"/>
    </w:rPr>
  </w:style>
  <w:style w:type="paragraph" w:customStyle="1" w:styleId="192">
    <w:name w:val="默认段落字体 Para Char Char Char Char Char Char Char Char Char Char"/>
    <w:basedOn w:val="7"/>
    <w:qFormat/>
    <w:uiPriority w:val="0"/>
    <w:pPr>
      <w:tabs>
        <w:tab w:val="left" w:pos="360"/>
        <w:tab w:val="left" w:pos="900"/>
      </w:tabs>
      <w:snapToGrid w:val="0"/>
      <w:ind w:left="542" w:leftChars="-12" w:firstLine="200" w:firstLineChars="200"/>
    </w:pPr>
    <w:rPr>
      <w:rFonts w:eastAsia="黑体"/>
      <w:b w:val="0"/>
      <w:bCs w:val="0"/>
      <w:snapToGrid w:val="0"/>
      <w:sz w:val="24"/>
      <w:szCs w:val="20"/>
    </w:rPr>
  </w:style>
  <w:style w:type="paragraph" w:customStyle="1" w:styleId="193">
    <w:name w:val="表头样式1"/>
    <w:basedOn w:val="1"/>
    <w:qFormat/>
    <w:uiPriority w:val="0"/>
    <w:pPr>
      <w:autoSpaceDE w:val="0"/>
      <w:autoSpaceDN w:val="0"/>
      <w:adjustRightInd w:val="0"/>
      <w:spacing w:beforeLines="30" w:line="240" w:lineRule="auto"/>
      <w:ind w:firstLine="0" w:firstLineChars="0"/>
      <w:jc w:val="center"/>
    </w:pPr>
    <w:rPr>
      <w:rFonts w:ascii="黑体" w:hAnsi="宋体" w:eastAsia="黑体"/>
      <w:color w:val="000000"/>
      <w:kern w:val="0"/>
      <w:sz w:val="24"/>
      <w:szCs w:val="20"/>
    </w:rPr>
  </w:style>
  <w:style w:type="paragraph" w:customStyle="1" w:styleId="194">
    <w:name w:val="样式 粉红 首行缩进:  2 字符"/>
    <w:basedOn w:val="1"/>
    <w:qFormat/>
    <w:uiPriority w:val="0"/>
    <w:pPr>
      <w:spacing w:line="480" w:lineRule="exact"/>
      <w:ind w:firstLine="480"/>
      <w:jc w:val="both"/>
    </w:pPr>
    <w:rPr>
      <w:rFonts w:eastAsia="宋体"/>
      <w:color w:val="FF0000"/>
      <w:sz w:val="24"/>
      <w:szCs w:val="20"/>
    </w:rPr>
  </w:style>
  <w:style w:type="paragraph" w:customStyle="1" w:styleId="195">
    <w:name w:val="Char Char Char Char Char Char Char"/>
    <w:basedOn w:val="1"/>
    <w:qFormat/>
    <w:uiPriority w:val="0"/>
    <w:pPr>
      <w:spacing w:line="240" w:lineRule="auto"/>
      <w:ind w:firstLine="0" w:firstLineChars="0"/>
      <w:jc w:val="both"/>
    </w:pPr>
    <w:rPr>
      <w:rFonts w:eastAsia="宋体"/>
      <w:sz w:val="21"/>
      <w:szCs w:val="20"/>
    </w:rPr>
  </w:style>
  <w:style w:type="paragraph" w:customStyle="1" w:styleId="196">
    <w:name w:val="xl28"/>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center"/>
      <w:textAlignment w:val="top"/>
    </w:pPr>
    <w:rPr>
      <w:rFonts w:eastAsia="宋体"/>
      <w:kern w:val="0"/>
      <w:sz w:val="21"/>
      <w:szCs w:val="20"/>
    </w:rPr>
  </w:style>
  <w:style w:type="paragraph" w:customStyle="1" w:styleId="197">
    <w:name w:val="表格1"/>
    <w:basedOn w:val="1"/>
    <w:link w:val="1456"/>
    <w:qFormat/>
    <w:uiPriority w:val="0"/>
    <w:pPr>
      <w:spacing w:line="400" w:lineRule="atLeast"/>
      <w:ind w:firstLine="0" w:firstLineChars="0"/>
      <w:jc w:val="center"/>
    </w:pPr>
    <w:rPr>
      <w:rFonts w:eastAsia="宋体"/>
      <w:sz w:val="21"/>
      <w:szCs w:val="20"/>
    </w:rPr>
  </w:style>
  <w:style w:type="paragraph" w:customStyle="1" w:styleId="198">
    <w:name w:val="Char Char Char Char Char Char Char Char Char Char Char Char Char Char Char Char Char Char Char1"/>
    <w:basedOn w:val="1"/>
    <w:link w:val="1415"/>
    <w:qFormat/>
    <w:uiPriority w:val="0"/>
    <w:pPr>
      <w:ind w:firstLine="200"/>
      <w:jc w:val="both"/>
    </w:pPr>
    <w:rPr>
      <w:rFonts w:ascii="宋体" w:hAnsi="宋体" w:eastAsia="宋体"/>
      <w:sz w:val="24"/>
      <w:szCs w:val="20"/>
    </w:rPr>
  </w:style>
  <w:style w:type="paragraph" w:customStyle="1" w:styleId="199">
    <w:name w:val="Char Char Char Char Char Char Char Char Char Char"/>
    <w:basedOn w:val="1"/>
    <w:qFormat/>
    <w:uiPriority w:val="0"/>
    <w:pPr>
      <w:spacing w:line="240" w:lineRule="exact"/>
      <w:ind w:firstLine="200"/>
      <w:jc w:val="both"/>
    </w:pPr>
    <w:rPr>
      <w:rFonts w:eastAsia="宋体"/>
      <w:snapToGrid w:val="0"/>
      <w:color w:val="000000"/>
      <w:sz w:val="24"/>
      <w:szCs w:val="20"/>
    </w:rPr>
  </w:style>
  <w:style w:type="paragraph" w:customStyle="1" w:styleId="200">
    <w:name w:val="Char2"/>
    <w:basedOn w:val="1"/>
    <w:qFormat/>
    <w:uiPriority w:val="0"/>
    <w:pPr>
      <w:spacing w:line="240" w:lineRule="auto"/>
      <w:ind w:firstLine="0" w:firstLineChars="0"/>
      <w:jc w:val="both"/>
    </w:pPr>
    <w:rPr>
      <w:rFonts w:eastAsia="宋体"/>
      <w:sz w:val="21"/>
      <w:szCs w:val="20"/>
    </w:rPr>
  </w:style>
  <w:style w:type="paragraph" w:customStyle="1" w:styleId="201">
    <w:name w:val="表格内容居中"/>
    <w:qFormat/>
    <w:uiPriority w:val="0"/>
    <w:pPr>
      <w:adjustRightInd w:val="0"/>
      <w:snapToGrid w:val="0"/>
      <w:jc w:val="center"/>
    </w:pPr>
    <w:rPr>
      <w:rFonts w:ascii="Times New Roman" w:hAnsi="Times New Roman" w:eastAsia="宋体" w:cs="Times New Roman"/>
      <w:snapToGrid w:val="0"/>
      <w:sz w:val="21"/>
      <w:lang w:val="en-US" w:eastAsia="zh-CN" w:bidi="ar-SA"/>
    </w:rPr>
  </w:style>
  <w:style w:type="paragraph" w:customStyle="1" w:styleId="202">
    <w:name w:val="0"/>
    <w:basedOn w:val="1"/>
    <w:qFormat/>
    <w:uiPriority w:val="0"/>
    <w:pPr>
      <w:widowControl/>
      <w:snapToGrid w:val="0"/>
      <w:spacing w:line="240" w:lineRule="auto"/>
      <w:ind w:firstLine="0" w:firstLineChars="0"/>
      <w:jc w:val="both"/>
    </w:pPr>
    <w:rPr>
      <w:rFonts w:eastAsia="宋体"/>
      <w:kern w:val="0"/>
      <w:sz w:val="21"/>
      <w:szCs w:val="20"/>
    </w:rPr>
  </w:style>
  <w:style w:type="paragraph" w:customStyle="1" w:styleId="203">
    <w:name w:val="2"/>
    <w:basedOn w:val="1"/>
    <w:qFormat/>
    <w:uiPriority w:val="0"/>
    <w:pPr>
      <w:snapToGrid w:val="0"/>
      <w:ind w:firstLine="529"/>
      <w:jc w:val="both"/>
    </w:pPr>
    <w:rPr>
      <w:rFonts w:eastAsia="宋体"/>
      <w:sz w:val="21"/>
      <w:szCs w:val="20"/>
    </w:rPr>
  </w:style>
  <w:style w:type="paragraph" w:customStyle="1" w:styleId="204">
    <w:name w:val="样式 标题 2标题2Se节标题 1.11.1标题2条标题h2l22nd levelTitre22Heade..."/>
    <w:basedOn w:val="6"/>
    <w:qFormat/>
    <w:uiPriority w:val="0"/>
    <w:pPr>
      <w:spacing w:before="240" w:after="120" w:line="413" w:lineRule="auto"/>
      <w:jc w:val="both"/>
    </w:pPr>
    <w:rPr>
      <w:rFonts w:hAnsi="华文中宋" w:eastAsia="黑体"/>
      <w:bCs w:val="0"/>
      <w:kern w:val="2"/>
      <w:sz w:val="28"/>
      <w:szCs w:val="20"/>
    </w:rPr>
  </w:style>
  <w:style w:type="paragraph" w:customStyle="1" w:styleId="205">
    <w:name w:val="Char Char Char Char Char Char Char Char Char"/>
    <w:basedOn w:val="1"/>
    <w:link w:val="1419"/>
    <w:qFormat/>
    <w:uiPriority w:val="0"/>
    <w:pPr>
      <w:spacing w:line="240" w:lineRule="auto"/>
      <w:ind w:firstLine="0" w:firstLineChars="0"/>
      <w:jc w:val="both"/>
    </w:pPr>
    <w:rPr>
      <w:rFonts w:eastAsia="宋体"/>
      <w:sz w:val="24"/>
      <w:szCs w:val="20"/>
    </w:rPr>
  </w:style>
  <w:style w:type="paragraph" w:customStyle="1" w:styleId="206">
    <w:name w:val="样式 标题 2 +"/>
    <w:basedOn w:val="6"/>
    <w:qFormat/>
    <w:uiPriority w:val="0"/>
    <w:pPr>
      <w:tabs>
        <w:tab w:val="left" w:pos="360"/>
      </w:tabs>
      <w:spacing w:before="60" w:after="60" w:line="480" w:lineRule="exact"/>
      <w:ind w:left="-567" w:firstLine="567"/>
      <w:jc w:val="both"/>
    </w:pPr>
    <w:rPr>
      <w:b w:val="0"/>
      <w:bCs w:val="0"/>
      <w:sz w:val="32"/>
      <w:szCs w:val="20"/>
    </w:rPr>
  </w:style>
  <w:style w:type="paragraph" w:customStyle="1" w:styleId="207">
    <w:name w:val="样式 小四 首行缩进:  1.01 厘米 行距: 1.5 倍行距"/>
    <w:basedOn w:val="1"/>
    <w:qFormat/>
    <w:uiPriority w:val="0"/>
    <w:pPr>
      <w:adjustRightInd w:val="0"/>
      <w:snapToGrid w:val="0"/>
      <w:ind w:firstLine="200"/>
      <w:jc w:val="both"/>
    </w:pPr>
    <w:rPr>
      <w:rFonts w:eastAsia="宋体"/>
      <w:snapToGrid w:val="0"/>
      <w:kern w:val="24"/>
      <w:sz w:val="24"/>
      <w:szCs w:val="20"/>
    </w:rPr>
  </w:style>
  <w:style w:type="paragraph" w:customStyle="1" w:styleId="208">
    <w:name w:val="封皮字体3"/>
    <w:basedOn w:val="209"/>
    <w:qFormat/>
    <w:uiPriority w:val="0"/>
    <w:pPr>
      <w:spacing w:line="720" w:lineRule="auto"/>
    </w:pPr>
    <w:rPr>
      <w:sz w:val="30"/>
    </w:rPr>
  </w:style>
  <w:style w:type="paragraph" w:customStyle="1" w:styleId="209">
    <w:name w:val="封皮字体1"/>
    <w:basedOn w:val="1"/>
    <w:qFormat/>
    <w:uiPriority w:val="0"/>
    <w:pPr>
      <w:ind w:firstLine="0" w:firstLineChars="0"/>
      <w:jc w:val="center"/>
    </w:pPr>
    <w:rPr>
      <w:rFonts w:ascii="黑体" w:eastAsia="黑体"/>
      <w:sz w:val="44"/>
      <w:szCs w:val="20"/>
    </w:rPr>
  </w:style>
  <w:style w:type="paragraph" w:customStyle="1" w:styleId="210">
    <w:name w:val="表文字"/>
    <w:basedOn w:val="1"/>
    <w:qFormat/>
    <w:uiPriority w:val="0"/>
    <w:pPr>
      <w:topLinePunct/>
      <w:adjustRightInd w:val="0"/>
      <w:spacing w:line="240" w:lineRule="exact"/>
      <w:ind w:firstLine="0" w:firstLineChars="0"/>
      <w:jc w:val="both"/>
      <w:textAlignment w:val="baseline"/>
    </w:pPr>
    <w:rPr>
      <w:rFonts w:eastAsia="宋体"/>
      <w:sz w:val="21"/>
      <w:szCs w:val="21"/>
    </w:rPr>
  </w:style>
  <w:style w:type="paragraph" w:customStyle="1" w:styleId="211">
    <w:name w:val="正文格式"/>
    <w:basedOn w:val="1"/>
    <w:link w:val="1142"/>
    <w:qFormat/>
    <w:uiPriority w:val="0"/>
    <w:pPr>
      <w:ind w:firstLine="544"/>
      <w:jc w:val="both"/>
    </w:pPr>
    <w:rPr>
      <w:rFonts w:ascii="Calibri" w:hAnsi="Calibri" w:eastAsia="宋体" w:cs="宋体"/>
      <w:sz w:val="24"/>
      <w:szCs w:val="24"/>
    </w:rPr>
  </w:style>
  <w:style w:type="paragraph" w:customStyle="1" w:styleId="212">
    <w:name w:val="表格新"/>
    <w:basedOn w:val="1"/>
    <w:qFormat/>
    <w:uiPriority w:val="0"/>
    <w:pPr>
      <w:adjustRightInd w:val="0"/>
      <w:snapToGrid w:val="0"/>
      <w:spacing w:before="60" w:after="60" w:line="240" w:lineRule="auto"/>
      <w:ind w:firstLine="0" w:firstLineChars="0"/>
      <w:jc w:val="center"/>
      <w:textAlignment w:val="baseline"/>
    </w:pPr>
    <w:rPr>
      <w:rFonts w:ascii="宋体" w:hAnsi="宋体" w:eastAsia="宋体"/>
      <w:kern w:val="0"/>
      <w:sz w:val="24"/>
      <w:szCs w:val="20"/>
    </w:rPr>
  </w:style>
  <w:style w:type="paragraph" w:customStyle="1" w:styleId="213">
    <w:name w:val="正文+宋体"/>
    <w:basedOn w:val="1"/>
    <w:qFormat/>
    <w:uiPriority w:val="0"/>
    <w:pPr>
      <w:tabs>
        <w:tab w:val="left" w:pos="4680"/>
      </w:tabs>
      <w:spacing w:line="240" w:lineRule="auto"/>
      <w:ind w:firstLine="0" w:firstLineChars="0"/>
      <w:jc w:val="center"/>
    </w:pPr>
    <w:rPr>
      <w:rFonts w:ascii="宋体" w:hAnsi="宋体" w:eastAsia="宋体"/>
      <w:color w:val="0000FF"/>
      <w:spacing w:val="-12"/>
      <w:sz w:val="21"/>
      <w:szCs w:val="21"/>
    </w:rPr>
  </w:style>
  <w:style w:type="paragraph" w:customStyle="1" w:styleId="214">
    <w:name w:val="样式 正文文本缩进 2正文文字缩进 2 + 四号 蓝色 Char Char"/>
    <w:basedOn w:val="52"/>
    <w:link w:val="1137"/>
    <w:qFormat/>
    <w:uiPriority w:val="0"/>
    <w:pPr>
      <w:adjustRightInd w:val="0"/>
      <w:spacing w:after="0" w:line="480" w:lineRule="exact"/>
      <w:ind w:left="0" w:leftChars="0" w:firstLine="709" w:firstLineChars="0"/>
      <w:jc w:val="both"/>
      <w:textAlignment w:val="baseline"/>
    </w:pPr>
    <w:rPr>
      <w:rFonts w:ascii="宋体" w:hAnsi="宋体" w:cs="黑体"/>
      <w:color w:val="0000FF"/>
    </w:rPr>
  </w:style>
  <w:style w:type="paragraph" w:customStyle="1" w:styleId="215">
    <w:name w:val="表格式"/>
    <w:basedOn w:val="67"/>
    <w:qFormat/>
    <w:uiPriority w:val="0"/>
    <w:pPr>
      <w:spacing w:line="400" w:lineRule="exact"/>
      <w:ind w:left="0" w:firstLine="0" w:firstLineChars="0"/>
      <w:jc w:val="center"/>
    </w:pPr>
    <w:rPr>
      <w:rFonts w:ascii="宋体"/>
      <w:sz w:val="21"/>
      <w:szCs w:val="20"/>
    </w:rPr>
  </w:style>
  <w:style w:type="paragraph" w:customStyle="1" w:styleId="216">
    <w:name w:val="样式 样式 四号 首行缩进:  1.92 字符 + 宋体"/>
    <w:basedOn w:val="1"/>
    <w:qFormat/>
    <w:uiPriority w:val="0"/>
    <w:pPr>
      <w:widowControl/>
      <w:spacing w:line="240" w:lineRule="auto"/>
      <w:jc w:val="both"/>
    </w:pPr>
    <w:rPr>
      <w:rFonts w:ascii="宋体" w:hAnsi="宋体" w:eastAsia="宋体"/>
      <w:szCs w:val="20"/>
    </w:rPr>
  </w:style>
  <w:style w:type="paragraph" w:customStyle="1" w:styleId="217">
    <w:name w:val="font9"/>
    <w:basedOn w:val="1"/>
    <w:qFormat/>
    <w:uiPriority w:val="0"/>
    <w:pPr>
      <w:widowControl/>
      <w:spacing w:before="100" w:beforeAutospacing="1" w:after="100" w:afterAutospacing="1" w:line="240" w:lineRule="auto"/>
      <w:ind w:firstLine="0" w:firstLineChars="0"/>
    </w:pPr>
    <w:rPr>
      <w:rFonts w:hint="eastAsia" w:ascii="宋体" w:hAnsi="宋体" w:eastAsia="宋体"/>
      <w:b/>
      <w:color w:val="000000"/>
      <w:kern w:val="0"/>
      <w:sz w:val="18"/>
      <w:szCs w:val="20"/>
    </w:rPr>
  </w:style>
  <w:style w:type="paragraph" w:customStyle="1" w:styleId="218">
    <w:name w:val="附录五级条标题"/>
    <w:basedOn w:val="219"/>
    <w:next w:val="1"/>
    <w:qFormat/>
    <w:uiPriority w:val="0"/>
    <w:pPr>
      <w:tabs>
        <w:tab w:val="left" w:pos="567"/>
        <w:tab w:val="left" w:pos="709"/>
        <w:tab w:val="left" w:pos="851"/>
        <w:tab w:val="left" w:pos="992"/>
        <w:tab w:val="left" w:pos="1134"/>
        <w:tab w:val="left" w:pos="1276"/>
        <w:tab w:val="left" w:pos="1320"/>
        <w:tab w:val="left" w:pos="1740"/>
        <w:tab w:val="left" w:pos="2160"/>
        <w:tab w:val="left" w:pos="2580"/>
        <w:tab w:val="left" w:pos="3000"/>
        <w:tab w:val="left" w:pos="3420"/>
      </w:tabs>
      <w:ind w:left="1276" w:hanging="1276"/>
      <w:outlineLvl w:val="6"/>
    </w:pPr>
  </w:style>
  <w:style w:type="paragraph" w:customStyle="1" w:styleId="219">
    <w:name w:val="附录四级条标题"/>
    <w:basedOn w:val="220"/>
    <w:next w:val="1"/>
    <w:qFormat/>
    <w:uiPriority w:val="0"/>
    <w:pPr>
      <w:tabs>
        <w:tab w:val="left" w:pos="567"/>
        <w:tab w:val="left" w:pos="709"/>
        <w:tab w:val="left" w:pos="851"/>
        <w:tab w:val="left" w:pos="992"/>
        <w:tab w:val="left" w:pos="1134"/>
        <w:tab w:val="left" w:pos="1320"/>
        <w:tab w:val="left" w:pos="1740"/>
        <w:tab w:val="left" w:pos="2160"/>
        <w:tab w:val="left" w:pos="2580"/>
        <w:tab w:val="left" w:pos="3000"/>
      </w:tabs>
      <w:ind w:left="1134" w:hanging="1134"/>
      <w:outlineLvl w:val="5"/>
    </w:pPr>
  </w:style>
  <w:style w:type="paragraph" w:customStyle="1" w:styleId="220">
    <w:name w:val="附录三级条标题"/>
    <w:basedOn w:val="221"/>
    <w:next w:val="1"/>
    <w:qFormat/>
    <w:uiPriority w:val="0"/>
    <w:pPr>
      <w:tabs>
        <w:tab w:val="left" w:pos="567"/>
        <w:tab w:val="left" w:pos="709"/>
        <w:tab w:val="left" w:pos="851"/>
        <w:tab w:val="left" w:pos="992"/>
        <w:tab w:val="left" w:pos="1320"/>
        <w:tab w:val="left" w:pos="1740"/>
        <w:tab w:val="left" w:pos="2160"/>
        <w:tab w:val="left" w:pos="2580"/>
      </w:tabs>
      <w:ind w:left="992" w:hanging="992"/>
      <w:outlineLvl w:val="4"/>
    </w:pPr>
  </w:style>
  <w:style w:type="paragraph" w:customStyle="1" w:styleId="221">
    <w:name w:val="附录二级条标题"/>
    <w:basedOn w:val="222"/>
    <w:next w:val="1"/>
    <w:qFormat/>
    <w:uiPriority w:val="0"/>
    <w:pPr>
      <w:tabs>
        <w:tab w:val="left" w:pos="567"/>
        <w:tab w:val="left" w:pos="709"/>
        <w:tab w:val="left" w:pos="851"/>
        <w:tab w:val="left" w:pos="1320"/>
        <w:tab w:val="left" w:pos="1740"/>
        <w:tab w:val="left" w:pos="2160"/>
      </w:tabs>
      <w:ind w:left="851" w:hanging="851"/>
      <w:outlineLvl w:val="3"/>
    </w:pPr>
  </w:style>
  <w:style w:type="paragraph" w:customStyle="1" w:styleId="222">
    <w:name w:val="附录一级条标题"/>
    <w:basedOn w:val="223"/>
    <w:next w:val="1"/>
    <w:qFormat/>
    <w:uiPriority w:val="0"/>
    <w:pPr>
      <w:tabs>
        <w:tab w:val="left" w:pos="567"/>
        <w:tab w:val="left" w:pos="709"/>
        <w:tab w:val="left" w:pos="1320"/>
        <w:tab w:val="left" w:pos="1740"/>
      </w:tabs>
      <w:autoSpaceDN w:val="0"/>
      <w:spacing w:beforeLines="0" w:afterLines="0"/>
      <w:ind w:left="709" w:hanging="709"/>
      <w:outlineLvl w:val="2"/>
    </w:pPr>
  </w:style>
  <w:style w:type="paragraph" w:customStyle="1" w:styleId="223">
    <w:name w:val="附录章标题"/>
    <w:next w:val="1"/>
    <w:qFormat/>
    <w:uiPriority w:val="0"/>
    <w:pPr>
      <w:tabs>
        <w:tab w:val="left" w:pos="567"/>
        <w:tab w:val="left" w:pos="1320"/>
      </w:tabs>
      <w:wordWrap w:val="0"/>
      <w:overflowPunct w:val="0"/>
      <w:autoSpaceDE w:val="0"/>
      <w:spacing w:beforeLines="50" w:afterLines="50"/>
      <w:ind w:left="567" w:hanging="567"/>
      <w:jc w:val="both"/>
      <w:textAlignment w:val="baseline"/>
      <w:outlineLvl w:val="1"/>
    </w:pPr>
    <w:rPr>
      <w:rFonts w:ascii="黑体" w:hAnsi="Times New Roman" w:eastAsia="黑体" w:cs="Times New Roman"/>
      <w:kern w:val="21"/>
      <w:sz w:val="21"/>
      <w:lang w:val="en-US" w:eastAsia="zh-CN" w:bidi="ar-SA"/>
    </w:rPr>
  </w:style>
  <w:style w:type="paragraph" w:customStyle="1" w:styleId="224">
    <w:name w:val="正文首行缩进 2 + Times New Roman"/>
    <w:basedOn w:val="1"/>
    <w:qFormat/>
    <w:uiPriority w:val="0"/>
    <w:pPr>
      <w:tabs>
        <w:tab w:val="left" w:pos="0"/>
        <w:tab w:val="left" w:pos="870"/>
        <w:tab w:val="left" w:pos="3150"/>
      </w:tabs>
      <w:autoSpaceDE w:val="0"/>
      <w:autoSpaceDN w:val="0"/>
      <w:ind w:firstLine="200"/>
      <w:jc w:val="both"/>
    </w:pPr>
    <w:rPr>
      <w:rFonts w:eastAsia="宋体"/>
      <w:kern w:val="0"/>
      <w:sz w:val="24"/>
      <w:szCs w:val="20"/>
    </w:rPr>
  </w:style>
  <w:style w:type="paragraph" w:customStyle="1" w:styleId="225">
    <w:name w:val="a"/>
    <w:basedOn w:val="1"/>
    <w:qFormat/>
    <w:uiPriority w:val="0"/>
    <w:pPr>
      <w:widowControl/>
      <w:spacing w:before="100" w:beforeAutospacing="1" w:after="100" w:afterAutospacing="1" w:line="240" w:lineRule="auto"/>
      <w:ind w:firstLine="0" w:firstLineChars="0"/>
    </w:pPr>
    <w:rPr>
      <w:rFonts w:ascii="宋体" w:hAnsi="宋体" w:eastAsia="宋体"/>
      <w:kern w:val="0"/>
      <w:sz w:val="24"/>
      <w:szCs w:val="20"/>
    </w:rPr>
  </w:style>
  <w:style w:type="paragraph" w:customStyle="1" w:styleId="226">
    <w:name w:val="样式 标题 1 + 首行缩进:  2 字符"/>
    <w:basedOn w:val="5"/>
    <w:qFormat/>
    <w:uiPriority w:val="0"/>
    <w:pPr>
      <w:spacing w:before="240" w:after="240" w:line="440" w:lineRule="atLeast"/>
      <w:jc w:val="both"/>
    </w:pPr>
    <w:rPr>
      <w:rFonts w:eastAsia="宋体"/>
      <w:bCs w:val="0"/>
      <w:sz w:val="30"/>
      <w:szCs w:val="20"/>
    </w:rPr>
  </w:style>
  <w:style w:type="paragraph" w:customStyle="1" w:styleId="227">
    <w:name w:val="样式 标题 3 + 段前: 0.5 行"/>
    <w:basedOn w:val="7"/>
    <w:qFormat/>
    <w:uiPriority w:val="0"/>
    <w:pPr>
      <w:spacing w:line="240" w:lineRule="exact"/>
      <w:jc w:val="center"/>
      <w:outlineLvl w:val="9"/>
    </w:pPr>
    <w:rPr>
      <w:rFonts w:eastAsia="宋体"/>
      <w:b w:val="0"/>
      <w:bCs w:val="0"/>
      <w:color w:val="000000"/>
      <w:sz w:val="21"/>
      <w:szCs w:val="20"/>
    </w:rPr>
  </w:style>
  <w:style w:type="paragraph" w:customStyle="1" w:styleId="228">
    <w:name w:val="4"/>
    <w:basedOn w:val="1"/>
    <w:next w:val="33"/>
    <w:qFormat/>
    <w:uiPriority w:val="0"/>
    <w:pPr>
      <w:spacing w:line="240" w:lineRule="atLeast"/>
      <w:ind w:firstLine="0" w:firstLineChars="0"/>
      <w:jc w:val="both"/>
    </w:pPr>
    <w:rPr>
      <w:rFonts w:eastAsia="宋体"/>
      <w:szCs w:val="20"/>
    </w:rPr>
  </w:style>
  <w:style w:type="paragraph" w:customStyle="1" w:styleId="229">
    <w:name w:val="Char Char Char Char Char Char Char1"/>
    <w:basedOn w:val="1"/>
    <w:qFormat/>
    <w:uiPriority w:val="0"/>
    <w:pPr>
      <w:spacing w:line="240" w:lineRule="auto"/>
      <w:ind w:firstLine="0" w:firstLineChars="0"/>
      <w:jc w:val="both"/>
    </w:pPr>
    <w:rPr>
      <w:rFonts w:eastAsia="宋体"/>
      <w:sz w:val="21"/>
      <w:szCs w:val="20"/>
    </w:rPr>
  </w:style>
  <w:style w:type="paragraph" w:customStyle="1" w:styleId="230">
    <w:name w:val="样式 标题 1 + 加粗"/>
    <w:basedOn w:val="5"/>
    <w:qFormat/>
    <w:uiPriority w:val="0"/>
    <w:pPr>
      <w:widowControl/>
      <w:adjustRightInd w:val="0"/>
      <w:snapToGrid w:val="0"/>
      <w:spacing w:before="360" w:after="360" w:line="480" w:lineRule="atLeast"/>
      <w:jc w:val="both"/>
    </w:pPr>
    <w:rPr>
      <w:rFonts w:eastAsia="黑体"/>
      <w:bCs w:val="0"/>
      <w:sz w:val="36"/>
      <w:szCs w:val="20"/>
    </w:rPr>
  </w:style>
  <w:style w:type="paragraph" w:customStyle="1" w:styleId="231">
    <w:name w:val="样式 首行缩进:  2 字符2"/>
    <w:basedOn w:val="1"/>
    <w:qFormat/>
    <w:uiPriority w:val="0"/>
    <w:pPr>
      <w:spacing w:line="520" w:lineRule="exact"/>
      <w:jc w:val="both"/>
    </w:pPr>
    <w:rPr>
      <w:rFonts w:eastAsia="宋体"/>
      <w:sz w:val="24"/>
      <w:szCs w:val="20"/>
    </w:rPr>
  </w:style>
  <w:style w:type="paragraph" w:customStyle="1" w:styleId="232">
    <w:name w:val="1标题4级"/>
    <w:qFormat/>
    <w:uiPriority w:val="0"/>
    <w:pPr>
      <w:jc w:val="both"/>
      <w:textAlignment w:val="center"/>
    </w:pPr>
    <w:rPr>
      <w:rFonts w:ascii="Times New Roman" w:hAnsi="Times New Roman" w:eastAsia="宋体" w:cs="Times New Roman"/>
      <w:lang w:val="en-US" w:eastAsia="zh-CN" w:bidi="ar-SA"/>
    </w:rPr>
  </w:style>
  <w:style w:type="paragraph" w:customStyle="1" w:styleId="233">
    <w:name w:val="三级标题"/>
    <w:basedOn w:val="1"/>
    <w:qFormat/>
    <w:uiPriority w:val="0"/>
    <w:pPr>
      <w:ind w:firstLine="0" w:firstLineChars="0"/>
      <w:jc w:val="both"/>
    </w:pPr>
    <w:rPr>
      <w:rFonts w:ascii="宋体" w:hAnsi="宋体" w:eastAsia="宋体"/>
      <w:sz w:val="24"/>
      <w:szCs w:val="20"/>
    </w:rPr>
  </w:style>
  <w:style w:type="paragraph" w:customStyle="1" w:styleId="234">
    <w:name w:val="正文缩进2字符"/>
    <w:basedOn w:val="1"/>
    <w:qFormat/>
    <w:uiPriority w:val="0"/>
    <w:pPr>
      <w:spacing w:line="520" w:lineRule="exact"/>
      <w:ind w:firstLine="200"/>
      <w:jc w:val="both"/>
    </w:pPr>
    <w:rPr>
      <w:rFonts w:eastAsia="宋体"/>
      <w:szCs w:val="20"/>
    </w:rPr>
  </w:style>
  <w:style w:type="paragraph" w:customStyle="1" w:styleId="235">
    <w:name w:val="正文内容"/>
    <w:basedOn w:val="1"/>
    <w:qFormat/>
    <w:uiPriority w:val="0"/>
    <w:pPr>
      <w:ind w:firstLine="200"/>
      <w:jc w:val="both"/>
    </w:pPr>
    <w:rPr>
      <w:rFonts w:ascii="宋体" w:eastAsia="宋体"/>
      <w:sz w:val="24"/>
      <w:szCs w:val="20"/>
    </w:rPr>
  </w:style>
  <w:style w:type="paragraph" w:customStyle="1" w:styleId="236">
    <w:name w:val="正文宋体四号字"/>
    <w:basedOn w:val="1"/>
    <w:qFormat/>
    <w:uiPriority w:val="0"/>
    <w:pPr>
      <w:adjustRightInd w:val="0"/>
      <w:spacing w:line="560" w:lineRule="exact"/>
      <w:ind w:firstLine="567" w:firstLineChars="0"/>
      <w:jc w:val="both"/>
      <w:textAlignment w:val="baseline"/>
    </w:pPr>
    <w:rPr>
      <w:rFonts w:ascii="Arial" w:hAnsi="Arial" w:eastAsia="宋体"/>
      <w:spacing w:val="2"/>
      <w:kern w:val="0"/>
      <w:szCs w:val="20"/>
    </w:rPr>
  </w:style>
  <w:style w:type="paragraph" w:customStyle="1" w:styleId="237">
    <w:name w:val="样式 题目 + 左侧:  1 字符 右侧:  1 字符"/>
    <w:basedOn w:val="5"/>
    <w:qFormat/>
    <w:uiPriority w:val="0"/>
    <w:pPr>
      <w:adjustRightInd w:val="0"/>
      <w:snapToGrid w:val="0"/>
      <w:spacing w:before="100" w:beforeAutospacing="1" w:after="100" w:afterAutospacing="1"/>
      <w:ind w:right="238"/>
      <w:jc w:val="center"/>
    </w:pPr>
    <w:rPr>
      <w:rFonts w:eastAsia="黑体"/>
      <w:bCs w:val="0"/>
      <w:snapToGrid w:val="0"/>
      <w:kern w:val="0"/>
      <w:sz w:val="24"/>
      <w:szCs w:val="20"/>
    </w:rPr>
  </w:style>
  <w:style w:type="paragraph" w:customStyle="1" w:styleId="238">
    <w:name w:val="表头右"/>
    <w:basedOn w:val="1"/>
    <w:qFormat/>
    <w:uiPriority w:val="0"/>
    <w:pPr>
      <w:ind w:firstLine="448"/>
      <w:jc w:val="right"/>
    </w:pPr>
    <w:rPr>
      <w:rFonts w:eastAsia="宋体"/>
      <w:sz w:val="21"/>
      <w:szCs w:val="20"/>
    </w:rPr>
  </w:style>
  <w:style w:type="paragraph" w:customStyle="1" w:styleId="239">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CC00"/>
      <w:spacing w:before="100" w:beforeAutospacing="1" w:after="100" w:afterAutospacing="1" w:line="240" w:lineRule="auto"/>
      <w:ind w:firstLine="0" w:firstLineChars="0"/>
      <w:textAlignment w:val="center"/>
    </w:pPr>
    <w:rPr>
      <w:rFonts w:eastAsia="Arial Unicode MS"/>
      <w:kern w:val="0"/>
      <w:sz w:val="20"/>
      <w:szCs w:val="20"/>
    </w:rPr>
  </w:style>
  <w:style w:type="paragraph" w:customStyle="1" w:styleId="240">
    <w:name w:val="xl30"/>
    <w:basedOn w:val="1"/>
    <w:qFormat/>
    <w:uiPriority w:val="0"/>
    <w:pPr>
      <w:keepNext/>
      <w:widowControl/>
      <w:pBdr>
        <w:bottom w:val="single" w:color="auto" w:sz="4" w:space="0"/>
        <w:right w:val="single" w:color="auto" w:sz="4" w:space="0"/>
      </w:pBdr>
      <w:spacing w:before="100" w:beforeAutospacing="1" w:after="100" w:afterAutospacing="1" w:line="400" w:lineRule="exact"/>
      <w:ind w:firstLine="0" w:firstLineChars="0"/>
      <w:jc w:val="center"/>
      <w:textAlignment w:val="center"/>
    </w:pPr>
    <w:rPr>
      <w:rFonts w:ascii="宋体" w:hAnsi="宋体" w:eastAsia="宋体"/>
      <w:spacing w:val="8"/>
      <w:kern w:val="0"/>
      <w:sz w:val="24"/>
      <w:szCs w:val="20"/>
    </w:rPr>
  </w:style>
  <w:style w:type="paragraph" w:customStyle="1" w:styleId="241">
    <w:name w:val="样式 样式 首行缩进:  2 字符 + 首行缩进:  2 字符 段前: 0.5 行 段后: 0.5 行"/>
    <w:basedOn w:val="1"/>
    <w:qFormat/>
    <w:uiPriority w:val="0"/>
    <w:pPr>
      <w:spacing w:beforeLines="50" w:afterLines="50" w:line="400" w:lineRule="atLeast"/>
      <w:ind w:firstLine="200"/>
      <w:jc w:val="both"/>
    </w:pPr>
    <w:rPr>
      <w:rFonts w:eastAsia="宋体"/>
      <w:sz w:val="24"/>
      <w:szCs w:val="20"/>
    </w:rPr>
  </w:style>
  <w:style w:type="paragraph" w:customStyle="1" w:styleId="242">
    <w:name w:val="新正文"/>
    <w:basedOn w:val="1"/>
    <w:link w:val="1352"/>
    <w:qFormat/>
    <w:uiPriority w:val="0"/>
    <w:pPr>
      <w:spacing w:line="480" w:lineRule="exact"/>
      <w:ind w:firstLine="482" w:firstLineChars="0"/>
      <w:jc w:val="both"/>
    </w:pPr>
    <w:rPr>
      <w:rFonts w:ascii="仿宋_GB2312"/>
      <w:kern w:val="0"/>
      <w:szCs w:val="20"/>
    </w:rPr>
  </w:style>
  <w:style w:type="paragraph" w:customStyle="1" w:styleId="243">
    <w:name w:val="BIG BOLD"/>
    <w:basedOn w:val="1"/>
    <w:qFormat/>
    <w:uiPriority w:val="0"/>
    <w:pPr>
      <w:tabs>
        <w:tab w:val="left" w:leader="underscore" w:pos="1134"/>
      </w:tabs>
      <w:spacing w:line="240" w:lineRule="auto"/>
      <w:ind w:firstLine="0" w:firstLineChars="0"/>
      <w:jc w:val="both"/>
    </w:pPr>
    <w:rPr>
      <w:rFonts w:eastAsia="宋体"/>
      <w:sz w:val="21"/>
      <w:szCs w:val="20"/>
    </w:rPr>
  </w:style>
  <w:style w:type="paragraph" w:customStyle="1" w:styleId="244">
    <w:name w:val="table"/>
    <w:basedOn w:val="1"/>
    <w:qFormat/>
    <w:uiPriority w:val="0"/>
    <w:pPr>
      <w:adjustRightInd w:val="0"/>
      <w:spacing w:line="240" w:lineRule="atLeast"/>
      <w:ind w:firstLine="0" w:firstLineChars="0"/>
      <w:jc w:val="both"/>
      <w:textAlignment w:val="baseline"/>
    </w:pPr>
    <w:rPr>
      <w:rFonts w:ascii="Arial" w:hAnsi="Arial" w:eastAsia="宋体"/>
      <w:spacing w:val="-2"/>
      <w:kern w:val="0"/>
      <w:sz w:val="21"/>
      <w:szCs w:val="20"/>
    </w:rPr>
  </w:style>
  <w:style w:type="paragraph" w:customStyle="1" w:styleId="245">
    <w:name w:val="正文首缩"/>
    <w:basedOn w:val="36"/>
    <w:qFormat/>
    <w:uiPriority w:val="0"/>
    <w:pPr>
      <w:snapToGrid w:val="0"/>
      <w:spacing w:after="80" w:line="288" w:lineRule="auto"/>
      <w:ind w:firstLine="454" w:firstLineChars="0"/>
      <w:jc w:val="both"/>
    </w:pPr>
    <w:rPr>
      <w:szCs w:val="20"/>
    </w:rPr>
  </w:style>
  <w:style w:type="paragraph" w:customStyle="1" w:styleId="246">
    <w:name w:val="font11"/>
    <w:basedOn w:val="1"/>
    <w:qFormat/>
    <w:uiPriority w:val="0"/>
    <w:pPr>
      <w:widowControl/>
      <w:spacing w:before="100" w:beforeAutospacing="1" w:after="100" w:afterAutospacing="1" w:line="240" w:lineRule="auto"/>
      <w:ind w:firstLine="0" w:firstLineChars="0"/>
    </w:pPr>
    <w:rPr>
      <w:rFonts w:eastAsia="Arial Unicode MS"/>
      <w:color w:val="000000"/>
      <w:kern w:val="0"/>
      <w:sz w:val="18"/>
      <w:szCs w:val="20"/>
    </w:rPr>
  </w:style>
  <w:style w:type="paragraph" w:customStyle="1" w:styleId="247">
    <w:name w:val="样式 小四 黑色 首行缩进:  0.74 厘米 行距: 固定值 20 磅"/>
    <w:basedOn w:val="1"/>
    <w:qFormat/>
    <w:uiPriority w:val="0"/>
    <w:pPr>
      <w:spacing w:line="440" w:lineRule="exact"/>
      <w:ind w:firstLine="454" w:firstLineChars="0"/>
      <w:jc w:val="both"/>
    </w:pPr>
    <w:rPr>
      <w:rFonts w:eastAsia="宋体"/>
      <w:color w:val="000000"/>
      <w:sz w:val="24"/>
      <w:szCs w:val="20"/>
    </w:rPr>
  </w:style>
  <w:style w:type="paragraph" w:customStyle="1" w:styleId="248">
    <w:name w:val="1表格"/>
    <w:basedOn w:val="249"/>
    <w:qFormat/>
    <w:uiPriority w:val="0"/>
    <w:pPr>
      <w:spacing w:line="360" w:lineRule="exact"/>
      <w:ind w:firstLine="0" w:firstLineChars="0"/>
      <w:jc w:val="center"/>
      <w:textAlignment w:val="center"/>
    </w:pPr>
    <w:rPr>
      <w:kern w:val="2"/>
      <w:sz w:val="21"/>
    </w:rPr>
  </w:style>
  <w:style w:type="paragraph" w:customStyle="1" w:styleId="249">
    <w:name w:val="1文章"/>
    <w:basedOn w:val="1"/>
    <w:qFormat/>
    <w:uiPriority w:val="0"/>
    <w:pPr>
      <w:snapToGrid w:val="0"/>
      <w:ind w:firstLine="496"/>
      <w:jc w:val="both"/>
      <w:outlineLvl w:val="4"/>
    </w:pPr>
    <w:rPr>
      <w:rFonts w:eastAsia="宋体"/>
      <w:snapToGrid w:val="0"/>
      <w:spacing w:val="4"/>
      <w:kern w:val="0"/>
      <w:sz w:val="24"/>
      <w:szCs w:val="20"/>
    </w:rPr>
  </w:style>
  <w:style w:type="paragraph" w:customStyle="1" w:styleId="250">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51">
    <w:name w:val="WW-表格1"/>
    <w:basedOn w:val="1"/>
    <w:qFormat/>
    <w:uiPriority w:val="0"/>
    <w:pPr>
      <w:suppressAutoHyphens/>
      <w:snapToGrid w:val="0"/>
      <w:spacing w:before="20" w:after="20" w:line="240" w:lineRule="auto"/>
      <w:ind w:firstLine="0" w:firstLineChars="0"/>
      <w:jc w:val="center"/>
    </w:pPr>
    <w:rPr>
      <w:rFonts w:eastAsia="宋体"/>
      <w:kern w:val="1"/>
      <w:sz w:val="21"/>
      <w:szCs w:val="20"/>
      <w:lang w:eastAsia="ar-SA"/>
    </w:rPr>
  </w:style>
  <w:style w:type="paragraph" w:customStyle="1" w:styleId="252">
    <w:name w:val="四级条标题"/>
    <w:basedOn w:val="253"/>
    <w:next w:val="1"/>
    <w:qFormat/>
    <w:uiPriority w:val="0"/>
    <w:pPr>
      <w:tabs>
        <w:tab w:val="left" w:pos="360"/>
        <w:tab w:val="left" w:pos="567"/>
        <w:tab w:val="left" w:pos="709"/>
        <w:tab w:val="left" w:pos="851"/>
        <w:tab w:val="left" w:pos="903"/>
        <w:tab w:val="left" w:pos="992"/>
        <w:tab w:val="left" w:pos="1134"/>
        <w:tab w:val="left" w:pos="1320"/>
        <w:tab w:val="left" w:pos="1740"/>
        <w:tab w:val="left" w:pos="2160"/>
        <w:tab w:val="left" w:pos="2580"/>
        <w:tab w:val="left" w:pos="3000"/>
      </w:tabs>
      <w:ind w:left="1134" w:hanging="1134"/>
      <w:outlineLvl w:val="5"/>
    </w:pPr>
  </w:style>
  <w:style w:type="paragraph" w:customStyle="1" w:styleId="253">
    <w:name w:val="三级条标题"/>
    <w:basedOn w:val="254"/>
    <w:next w:val="1"/>
    <w:qFormat/>
    <w:uiPriority w:val="0"/>
    <w:pPr>
      <w:tabs>
        <w:tab w:val="left" w:pos="360"/>
        <w:tab w:val="left" w:pos="567"/>
        <w:tab w:val="left" w:pos="709"/>
        <w:tab w:val="left" w:pos="851"/>
        <w:tab w:val="left" w:pos="903"/>
        <w:tab w:val="left" w:pos="992"/>
        <w:tab w:val="left" w:pos="1320"/>
        <w:tab w:val="left" w:pos="1740"/>
        <w:tab w:val="left" w:pos="2160"/>
        <w:tab w:val="left" w:pos="2580"/>
      </w:tabs>
      <w:ind w:left="992" w:hanging="992"/>
      <w:outlineLvl w:val="4"/>
    </w:pPr>
  </w:style>
  <w:style w:type="paragraph" w:customStyle="1" w:styleId="254">
    <w:name w:val="二级条标题"/>
    <w:basedOn w:val="255"/>
    <w:next w:val="1"/>
    <w:qFormat/>
    <w:uiPriority w:val="0"/>
    <w:pPr>
      <w:tabs>
        <w:tab w:val="left" w:pos="360"/>
        <w:tab w:val="left" w:pos="567"/>
        <w:tab w:val="left" w:pos="709"/>
        <w:tab w:val="left" w:pos="851"/>
        <w:tab w:val="left" w:pos="903"/>
        <w:tab w:val="left" w:pos="1320"/>
        <w:tab w:val="left" w:pos="1740"/>
        <w:tab w:val="left" w:pos="2160"/>
      </w:tabs>
      <w:ind w:left="851" w:hanging="851"/>
      <w:outlineLvl w:val="3"/>
    </w:pPr>
  </w:style>
  <w:style w:type="paragraph" w:customStyle="1" w:styleId="255">
    <w:name w:val="一级条标题"/>
    <w:basedOn w:val="256"/>
    <w:next w:val="1"/>
    <w:qFormat/>
    <w:uiPriority w:val="0"/>
    <w:pPr>
      <w:tabs>
        <w:tab w:val="left" w:pos="360"/>
        <w:tab w:val="left" w:pos="567"/>
        <w:tab w:val="left" w:pos="709"/>
        <w:tab w:val="left" w:pos="903"/>
        <w:tab w:val="left" w:pos="1320"/>
        <w:tab w:val="left" w:pos="1740"/>
      </w:tabs>
      <w:spacing w:before="0" w:after="0"/>
      <w:ind w:left="709" w:hanging="709"/>
      <w:outlineLvl w:val="2"/>
    </w:pPr>
  </w:style>
  <w:style w:type="paragraph" w:customStyle="1" w:styleId="256">
    <w:name w:val="章标题"/>
    <w:next w:val="1"/>
    <w:qFormat/>
    <w:uiPriority w:val="0"/>
    <w:pPr>
      <w:tabs>
        <w:tab w:val="left" w:pos="567"/>
        <w:tab w:val="left" w:pos="903"/>
        <w:tab w:val="left" w:pos="1320"/>
      </w:tabs>
      <w:spacing w:before="50" w:after="50"/>
      <w:ind w:left="903" w:hanging="315"/>
      <w:jc w:val="both"/>
      <w:outlineLvl w:val="1"/>
    </w:pPr>
    <w:rPr>
      <w:rFonts w:ascii="黑体" w:hAnsi="Times New Roman" w:eastAsia="黑体" w:cs="Times New Roman"/>
      <w:sz w:val="21"/>
      <w:lang w:val="en-US" w:eastAsia="zh-CN" w:bidi="ar-SA"/>
    </w:rPr>
  </w:style>
  <w:style w:type="paragraph" w:customStyle="1" w:styleId="257">
    <w:name w:val="1表格头"/>
    <w:basedOn w:val="1"/>
    <w:qFormat/>
    <w:uiPriority w:val="0"/>
    <w:pPr>
      <w:snapToGrid w:val="0"/>
      <w:spacing w:line="300" w:lineRule="auto"/>
      <w:ind w:firstLine="0" w:firstLineChars="0"/>
      <w:jc w:val="center"/>
      <w:outlineLvl w:val="3"/>
    </w:pPr>
    <w:rPr>
      <w:rFonts w:eastAsia="黑体"/>
      <w:b/>
      <w:spacing w:val="4"/>
      <w:sz w:val="24"/>
      <w:szCs w:val="20"/>
    </w:rPr>
  </w:style>
  <w:style w:type="paragraph" w:customStyle="1" w:styleId="258">
    <w:name w:val="样式 标题 1 + 加粗 首行缩进:  0 厘米"/>
    <w:basedOn w:val="5"/>
    <w:qFormat/>
    <w:uiPriority w:val="0"/>
    <w:pPr>
      <w:widowControl/>
      <w:adjustRightInd w:val="0"/>
      <w:snapToGrid w:val="0"/>
      <w:spacing w:before="360" w:after="360" w:line="480" w:lineRule="atLeast"/>
      <w:jc w:val="both"/>
    </w:pPr>
    <w:rPr>
      <w:rFonts w:eastAsia="宋体"/>
      <w:bCs w:val="0"/>
      <w:sz w:val="36"/>
      <w:szCs w:val="20"/>
    </w:rPr>
  </w:style>
  <w:style w:type="paragraph" w:customStyle="1" w:styleId="259">
    <w:name w:val="样式 样式 标题 4 + 首行缩进:  2 字符1 + 首行缩进:  2 字符"/>
    <w:basedOn w:val="260"/>
    <w:qFormat/>
    <w:uiPriority w:val="0"/>
    <w:pPr>
      <w:ind w:firstLine="482"/>
    </w:pPr>
    <w:rPr>
      <w:rFonts w:ascii="Times New Roman" w:hAnsi="Times New Roman"/>
    </w:rPr>
  </w:style>
  <w:style w:type="paragraph" w:customStyle="1" w:styleId="260">
    <w:name w:val="样式 标题 4 + 首行缩进:  2 字符1"/>
    <w:basedOn w:val="8"/>
    <w:qFormat/>
    <w:uiPriority w:val="0"/>
    <w:pPr>
      <w:adjustRightInd w:val="0"/>
      <w:snapToGrid w:val="0"/>
      <w:spacing w:before="0" w:after="0" w:line="480" w:lineRule="atLeast"/>
      <w:ind w:firstLine="480"/>
      <w:jc w:val="both"/>
    </w:pPr>
    <w:rPr>
      <w:rFonts w:eastAsia="宋体"/>
      <w:bCs w:val="0"/>
      <w:sz w:val="24"/>
      <w:szCs w:val="20"/>
    </w:rPr>
  </w:style>
  <w:style w:type="paragraph" w:customStyle="1" w:styleId="261">
    <w:name w:val="表格文字2"/>
    <w:basedOn w:val="1"/>
    <w:qFormat/>
    <w:uiPriority w:val="0"/>
    <w:pPr>
      <w:tabs>
        <w:tab w:val="left" w:pos="277"/>
        <w:tab w:val="left" w:pos="600"/>
        <w:tab w:val="left" w:pos="780"/>
        <w:tab w:val="left" w:pos="2517"/>
      </w:tabs>
      <w:adjustRightInd w:val="0"/>
      <w:spacing w:before="60" w:line="240" w:lineRule="auto"/>
      <w:ind w:firstLine="0" w:firstLineChars="0"/>
      <w:jc w:val="center"/>
      <w:textAlignment w:val="baseline"/>
    </w:pPr>
    <w:rPr>
      <w:rFonts w:eastAsia="宋体"/>
      <w:kern w:val="0"/>
      <w:sz w:val="21"/>
      <w:szCs w:val="20"/>
    </w:rPr>
  </w:style>
  <w:style w:type="paragraph" w:customStyle="1" w:styleId="262">
    <w:name w:val="样式 黑体 首行缩进:  2 字符 行距: 最小值 24 磅"/>
    <w:basedOn w:val="1"/>
    <w:qFormat/>
    <w:uiPriority w:val="0"/>
    <w:pPr>
      <w:spacing w:line="480" w:lineRule="atLeast"/>
      <w:ind w:firstLine="480"/>
      <w:jc w:val="both"/>
    </w:pPr>
    <w:rPr>
      <w:rFonts w:ascii="黑体" w:eastAsia="黑体"/>
      <w:sz w:val="24"/>
      <w:szCs w:val="20"/>
    </w:rPr>
  </w:style>
  <w:style w:type="paragraph" w:customStyle="1" w:styleId="263">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Arial Unicode MS" w:hAnsi="Arial Unicode MS" w:eastAsia="Arial Unicode MS"/>
      <w:kern w:val="0"/>
      <w:sz w:val="20"/>
      <w:szCs w:val="20"/>
    </w:rPr>
  </w:style>
  <w:style w:type="paragraph" w:customStyle="1" w:styleId="264">
    <w:name w:val="生物拉丁文名"/>
    <w:basedOn w:val="1"/>
    <w:qFormat/>
    <w:uiPriority w:val="0"/>
    <w:pPr>
      <w:tabs>
        <w:tab w:val="left" w:pos="-120"/>
      </w:tabs>
      <w:overflowPunct w:val="0"/>
      <w:topLinePunct/>
      <w:autoSpaceDE w:val="0"/>
      <w:adjustRightInd w:val="0"/>
      <w:snapToGrid w:val="0"/>
      <w:spacing w:before="60" w:afterLines="50" w:line="0" w:lineRule="atLeast"/>
      <w:ind w:firstLine="454" w:firstLineChars="0"/>
      <w:jc w:val="both"/>
    </w:pPr>
    <w:rPr>
      <w:rFonts w:eastAsia="宋体"/>
      <w:i/>
      <w:spacing w:val="20"/>
      <w:sz w:val="24"/>
      <w:szCs w:val="20"/>
    </w:rPr>
  </w:style>
  <w:style w:type="paragraph" w:customStyle="1" w:styleId="265">
    <w:name w:val="样式 样式 首行缩进:  2 字符19 + 首行缩进:  2 字符"/>
    <w:basedOn w:val="1"/>
    <w:qFormat/>
    <w:uiPriority w:val="0"/>
    <w:pPr>
      <w:spacing w:line="520" w:lineRule="exact"/>
      <w:ind w:firstLine="480"/>
      <w:jc w:val="both"/>
    </w:pPr>
    <w:rPr>
      <w:rFonts w:eastAsia="宋体"/>
      <w:sz w:val="24"/>
      <w:szCs w:val="20"/>
    </w:rPr>
  </w:style>
  <w:style w:type="paragraph" w:customStyle="1" w:styleId="266">
    <w:name w:val="表格内文字"/>
    <w:basedOn w:val="36"/>
    <w:qFormat/>
    <w:uiPriority w:val="0"/>
    <w:pPr>
      <w:spacing w:after="0" w:line="320" w:lineRule="exact"/>
      <w:ind w:firstLine="0" w:firstLineChars="0"/>
      <w:jc w:val="center"/>
    </w:pPr>
    <w:rPr>
      <w:spacing w:val="10"/>
      <w:szCs w:val="20"/>
    </w:rPr>
  </w:style>
  <w:style w:type="paragraph" w:customStyle="1" w:styleId="267">
    <w:name w:val="font7"/>
    <w:basedOn w:val="1"/>
    <w:qFormat/>
    <w:uiPriority w:val="0"/>
    <w:pPr>
      <w:widowControl/>
      <w:spacing w:before="100" w:beforeAutospacing="1" w:after="100" w:afterAutospacing="1" w:line="240" w:lineRule="auto"/>
      <w:ind w:firstLine="0" w:firstLineChars="0"/>
    </w:pPr>
    <w:rPr>
      <w:rFonts w:eastAsia="Arial Unicode MS"/>
      <w:kern w:val="0"/>
      <w:sz w:val="20"/>
      <w:szCs w:val="20"/>
    </w:rPr>
  </w:style>
  <w:style w:type="paragraph" w:customStyle="1" w:styleId="268">
    <w:name w:val="xl41"/>
    <w:basedOn w:val="1"/>
    <w:qFormat/>
    <w:uiPriority w:val="0"/>
    <w:pPr>
      <w:widowControl/>
      <w:pBdr>
        <w:top w:val="single" w:color="auto" w:sz="4" w:space="0"/>
        <w:left w:val="single" w:color="auto" w:sz="4" w:space="0"/>
        <w:bottom w:val="single" w:color="auto" w:sz="4" w:space="0"/>
        <w:right w:val="single" w:color="auto" w:sz="4" w:space="0"/>
      </w:pBdr>
      <w:shd w:val="clear" w:color="auto" w:fill="FFCC00"/>
      <w:spacing w:before="100" w:beforeAutospacing="1" w:after="100" w:afterAutospacing="1" w:line="240" w:lineRule="auto"/>
      <w:ind w:firstLine="0" w:firstLineChars="0"/>
      <w:jc w:val="center"/>
      <w:textAlignment w:val="center"/>
    </w:pPr>
    <w:rPr>
      <w:rFonts w:eastAsia="Arial Unicode MS"/>
      <w:color w:val="008000"/>
      <w:kern w:val="0"/>
      <w:sz w:val="20"/>
      <w:szCs w:val="20"/>
    </w:rPr>
  </w:style>
  <w:style w:type="paragraph" w:customStyle="1" w:styleId="269">
    <w:name w:val="xl40"/>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textAlignment w:val="center"/>
    </w:pPr>
    <w:rPr>
      <w:rFonts w:eastAsia="宋体"/>
      <w:kern w:val="0"/>
      <w:sz w:val="18"/>
      <w:szCs w:val="20"/>
    </w:rPr>
  </w:style>
  <w:style w:type="paragraph" w:customStyle="1" w:styleId="270">
    <w:name w:val="样式 小四 首行缩进:  0.74 厘米 行距: 固定值 20 磅"/>
    <w:basedOn w:val="1"/>
    <w:qFormat/>
    <w:uiPriority w:val="0"/>
    <w:pPr>
      <w:spacing w:line="440" w:lineRule="exact"/>
      <w:ind w:firstLine="454" w:firstLineChars="0"/>
      <w:jc w:val="both"/>
    </w:pPr>
    <w:rPr>
      <w:rFonts w:eastAsia="宋体"/>
      <w:sz w:val="24"/>
      <w:szCs w:val="20"/>
    </w:rPr>
  </w:style>
  <w:style w:type="paragraph" w:customStyle="1" w:styleId="271">
    <w:name w:val="标题5"/>
    <w:basedOn w:val="1"/>
    <w:qFormat/>
    <w:uiPriority w:val="0"/>
    <w:pPr>
      <w:spacing w:line="480" w:lineRule="exact"/>
      <w:ind w:firstLine="480"/>
      <w:jc w:val="both"/>
    </w:pPr>
    <w:rPr>
      <w:rFonts w:ascii="宋体" w:hAnsi="宋体" w:eastAsia="宋体"/>
      <w:sz w:val="24"/>
      <w:szCs w:val="20"/>
    </w:rPr>
  </w:style>
  <w:style w:type="paragraph" w:customStyle="1" w:styleId="272">
    <w:name w:val="图名称"/>
    <w:basedOn w:val="1"/>
    <w:qFormat/>
    <w:uiPriority w:val="0"/>
    <w:pPr>
      <w:tabs>
        <w:tab w:val="left" w:pos="2600"/>
        <w:tab w:val="center" w:pos="6622"/>
      </w:tabs>
      <w:adjustRightInd w:val="0"/>
      <w:snapToGrid w:val="0"/>
      <w:spacing w:before="50" w:line="312" w:lineRule="auto"/>
      <w:ind w:firstLine="178" w:firstLineChars="74"/>
      <w:jc w:val="center"/>
    </w:pPr>
    <w:rPr>
      <w:rFonts w:eastAsia="宋体"/>
      <w:b/>
      <w:sz w:val="24"/>
      <w:szCs w:val="20"/>
    </w:rPr>
  </w:style>
  <w:style w:type="paragraph" w:customStyle="1" w:styleId="273">
    <w:name w:val="样式 标题 3标题 3 Char + 黑色 行距: 固定值 26 磅"/>
    <w:basedOn w:val="7"/>
    <w:qFormat/>
    <w:uiPriority w:val="0"/>
    <w:pPr>
      <w:tabs>
        <w:tab w:val="left" w:pos="720"/>
        <w:tab w:val="left" w:pos="900"/>
        <w:tab w:val="left" w:pos="1260"/>
        <w:tab w:val="left" w:pos="1800"/>
      </w:tabs>
      <w:adjustRightInd w:val="0"/>
      <w:spacing w:beforeLines="100" w:afterLines="100" w:line="520" w:lineRule="exact"/>
      <w:ind w:left="1042" w:hanging="1042"/>
      <w:jc w:val="both"/>
      <w:textAlignment w:val="baseline"/>
    </w:pPr>
    <w:rPr>
      <w:rFonts w:ascii="宋体" w:hAnsi="宋体" w:eastAsia="宋体"/>
      <w:b w:val="0"/>
      <w:bCs w:val="0"/>
      <w:sz w:val="30"/>
      <w:szCs w:val="20"/>
    </w:rPr>
  </w:style>
  <w:style w:type="paragraph" w:customStyle="1" w:styleId="274">
    <w:name w:val="font5"/>
    <w:basedOn w:val="1"/>
    <w:qFormat/>
    <w:uiPriority w:val="0"/>
    <w:pPr>
      <w:widowControl/>
      <w:spacing w:before="100" w:beforeAutospacing="1" w:after="100" w:afterAutospacing="1" w:line="240" w:lineRule="auto"/>
      <w:ind w:firstLine="0" w:firstLineChars="0"/>
    </w:pPr>
    <w:rPr>
      <w:rFonts w:hint="eastAsia" w:ascii="宋体" w:hAnsi="宋体" w:eastAsia="宋体"/>
      <w:kern w:val="0"/>
      <w:sz w:val="18"/>
      <w:szCs w:val="20"/>
    </w:rPr>
  </w:style>
  <w:style w:type="paragraph" w:customStyle="1" w:styleId="275">
    <w:name w:val="样式 正文文字 + 首行缩进:  2 字符 行距: 最小值 24 磅"/>
    <w:basedOn w:val="1"/>
    <w:qFormat/>
    <w:uiPriority w:val="0"/>
    <w:pPr>
      <w:adjustRightInd w:val="0"/>
      <w:snapToGrid w:val="0"/>
      <w:spacing w:line="480" w:lineRule="atLeast"/>
      <w:ind w:firstLine="480"/>
      <w:jc w:val="both"/>
    </w:pPr>
    <w:rPr>
      <w:rFonts w:eastAsia="宋体"/>
      <w:sz w:val="24"/>
      <w:szCs w:val="20"/>
    </w:rPr>
  </w:style>
  <w:style w:type="paragraph" w:customStyle="1" w:styleId="276">
    <w:name w:val="正文表格"/>
    <w:basedOn w:val="1"/>
    <w:qFormat/>
    <w:uiPriority w:val="0"/>
    <w:pPr>
      <w:keepNext/>
      <w:keepLines/>
      <w:overflowPunct w:val="0"/>
      <w:adjustRightInd w:val="0"/>
      <w:spacing w:before="80" w:line="240" w:lineRule="auto"/>
      <w:ind w:firstLine="0" w:firstLineChars="0"/>
      <w:jc w:val="center"/>
      <w:textAlignment w:val="bottom"/>
    </w:pPr>
    <w:rPr>
      <w:rFonts w:eastAsia="宋体"/>
      <w:kern w:val="0"/>
      <w:szCs w:val="20"/>
    </w:rPr>
  </w:style>
  <w:style w:type="paragraph" w:customStyle="1" w:styleId="277">
    <w:name w:val="样式 样式 标题 3标题 3 Char + 黑色 行距: 固定值 26 磅 + 段前: 1 行 段后: 1 行"/>
    <w:basedOn w:val="273"/>
    <w:qFormat/>
    <w:uiPriority w:val="0"/>
    <w:pPr>
      <w:spacing w:beforeLines="50" w:afterLines="50"/>
    </w:pPr>
  </w:style>
  <w:style w:type="paragraph" w:customStyle="1" w:styleId="278">
    <w:name w:val="五级条标题"/>
    <w:basedOn w:val="252"/>
    <w:next w:val="1"/>
    <w:qFormat/>
    <w:uiPriority w:val="0"/>
    <w:pPr>
      <w:tabs>
        <w:tab w:val="left" w:pos="1276"/>
        <w:tab w:val="left" w:pos="3420"/>
        <w:tab w:val="clear" w:pos="1134"/>
        <w:tab w:val="clear" w:pos="3000"/>
      </w:tabs>
      <w:ind w:left="1276" w:hanging="1276"/>
      <w:outlineLvl w:val="6"/>
    </w:pPr>
  </w:style>
  <w:style w:type="paragraph" w:customStyle="1" w:styleId="279">
    <w:name w:val="编号标题"/>
    <w:basedOn w:val="7"/>
    <w:qFormat/>
    <w:uiPriority w:val="0"/>
    <w:pPr>
      <w:spacing w:before="160" w:line="460" w:lineRule="exact"/>
      <w:ind w:firstLine="420" w:firstLineChars="200"/>
      <w:jc w:val="both"/>
      <w:outlineLvl w:val="9"/>
    </w:pPr>
    <w:rPr>
      <w:rFonts w:ascii="宋体" w:hAnsi="宋体" w:eastAsia="宋体"/>
      <w:b w:val="0"/>
      <w:bCs w:val="0"/>
      <w:color w:val="000000"/>
      <w:sz w:val="21"/>
      <w:szCs w:val="20"/>
    </w:rPr>
  </w:style>
  <w:style w:type="paragraph" w:customStyle="1" w:styleId="280">
    <w:name w:val="样式 生物附录 + 小四 段前: 6 磅 段后: 6 磅 非加宽量 / 紧缩量  行距: 1.5 倍行距"/>
    <w:basedOn w:val="1"/>
    <w:qFormat/>
    <w:uiPriority w:val="0"/>
    <w:pPr>
      <w:widowControl/>
      <w:spacing w:before="100" w:beforeAutospacing="1" w:after="100" w:afterAutospacing="1"/>
      <w:ind w:firstLine="0" w:firstLineChars="0"/>
      <w:jc w:val="both"/>
    </w:pPr>
    <w:rPr>
      <w:rFonts w:eastAsia="宋体"/>
      <w:b/>
      <w:sz w:val="24"/>
      <w:szCs w:val="20"/>
    </w:rPr>
  </w:style>
  <w:style w:type="paragraph" w:customStyle="1" w:styleId="281">
    <w:name w:val="二级无标题条"/>
    <w:basedOn w:val="1"/>
    <w:qFormat/>
    <w:uiPriority w:val="0"/>
    <w:pPr>
      <w:spacing w:line="240" w:lineRule="auto"/>
      <w:ind w:firstLine="0" w:firstLineChars="0"/>
      <w:jc w:val="both"/>
    </w:pPr>
    <w:rPr>
      <w:rFonts w:eastAsia="宋体"/>
      <w:sz w:val="21"/>
      <w:szCs w:val="20"/>
    </w:rPr>
  </w:style>
  <w:style w:type="paragraph" w:customStyle="1" w:styleId="282">
    <w:name w:val="正文正1"/>
    <w:basedOn w:val="1"/>
    <w:qFormat/>
    <w:uiPriority w:val="0"/>
    <w:pPr>
      <w:tabs>
        <w:tab w:val="left" w:pos="0"/>
      </w:tabs>
      <w:spacing w:line="280" w:lineRule="exact"/>
      <w:ind w:left="-105" w:leftChars="-50" w:right="-50" w:rightChars="-50" w:firstLine="0" w:firstLineChars="0"/>
      <w:jc w:val="center"/>
    </w:pPr>
    <w:rPr>
      <w:rFonts w:eastAsia="宋体"/>
      <w:kern w:val="0"/>
      <w:sz w:val="24"/>
      <w:szCs w:val="20"/>
    </w:rPr>
  </w:style>
  <w:style w:type="paragraph" w:customStyle="1" w:styleId="283">
    <w:name w:val="段"/>
    <w:link w:val="1254"/>
    <w:qFormat/>
    <w:uiPriority w:val="0"/>
    <w:pPr>
      <w:autoSpaceDE w:val="0"/>
      <w:autoSpaceDN w:val="0"/>
      <w:jc w:val="both"/>
    </w:pPr>
    <w:rPr>
      <w:rFonts w:ascii="宋体" w:hAnsi="Times New Roman" w:eastAsia="宋体" w:cs="Times New Roman"/>
      <w:sz w:val="21"/>
      <w:lang w:val="en-US" w:eastAsia="zh-CN" w:bidi="ar-SA"/>
    </w:rPr>
  </w:style>
  <w:style w:type="paragraph" w:customStyle="1" w:styleId="284">
    <w:name w:val="表名"/>
    <w:basedOn w:val="1"/>
    <w:qFormat/>
    <w:uiPriority w:val="0"/>
    <w:pPr>
      <w:spacing w:line="360" w:lineRule="exact"/>
      <w:ind w:firstLine="0" w:firstLineChars="0"/>
      <w:jc w:val="center"/>
    </w:pPr>
    <w:rPr>
      <w:rFonts w:ascii="宋体" w:hAnsi="宋体" w:eastAsia="宋体"/>
      <w:b/>
      <w:sz w:val="24"/>
      <w:szCs w:val="20"/>
    </w:rPr>
  </w:style>
  <w:style w:type="paragraph" w:customStyle="1" w:styleId="285">
    <w:name w:val="前言、引言标题"/>
    <w:next w:val="1"/>
    <w:qFormat/>
    <w:uiPriority w:val="0"/>
    <w:pPr>
      <w:shd w:val="clear" w:color="FFFFFF" w:fill="FFFFFF"/>
      <w:tabs>
        <w:tab w:val="left" w:pos="425"/>
        <w:tab w:val="left" w:pos="903"/>
        <w:tab w:val="left" w:pos="1200"/>
        <w:tab w:val="left" w:pos="1260"/>
      </w:tabs>
      <w:spacing w:before="640" w:after="560"/>
      <w:ind w:left="903" w:hanging="315"/>
      <w:jc w:val="center"/>
      <w:outlineLvl w:val="0"/>
    </w:pPr>
    <w:rPr>
      <w:rFonts w:ascii="黑体" w:hAnsi="Times New Roman" w:eastAsia="黑体" w:cs="Times New Roman"/>
      <w:sz w:val="32"/>
      <w:lang w:val="en-US" w:eastAsia="zh-CN" w:bidi="ar-SA"/>
    </w:rPr>
  </w:style>
  <w:style w:type="paragraph" w:customStyle="1" w:styleId="286">
    <w:name w:val="c"/>
    <w:qFormat/>
    <w:uiPriority w:val="0"/>
    <w:pPr>
      <w:widowControl w:val="0"/>
      <w:autoSpaceDE w:val="0"/>
      <w:autoSpaceDN w:val="0"/>
      <w:adjustRightInd w:val="0"/>
      <w:jc w:val="both"/>
    </w:pPr>
    <w:rPr>
      <w:rFonts w:ascii="Arial" w:hAnsi="Arial" w:eastAsia="宋体" w:cs="Times New Roman"/>
      <w:sz w:val="24"/>
      <w:lang w:val="en-US" w:eastAsia="zh-CN" w:bidi="ar-SA"/>
    </w:rPr>
  </w:style>
  <w:style w:type="paragraph" w:customStyle="1" w:styleId="287">
    <w:name w:val="Char1 Char Char Char2"/>
    <w:basedOn w:val="1"/>
    <w:qFormat/>
    <w:uiPriority w:val="0"/>
    <w:pPr>
      <w:snapToGrid w:val="0"/>
      <w:ind w:firstLine="529"/>
      <w:jc w:val="both"/>
    </w:pPr>
    <w:rPr>
      <w:rFonts w:ascii="宋体" w:hAnsi="宋体" w:eastAsia="宋体"/>
      <w:b/>
      <w:sz w:val="21"/>
      <w:szCs w:val="20"/>
    </w:rPr>
  </w:style>
  <w:style w:type="paragraph" w:customStyle="1" w:styleId="288">
    <w:name w:val="样式 首行缩进:  2 字符1"/>
    <w:basedOn w:val="1"/>
    <w:qFormat/>
    <w:uiPriority w:val="0"/>
    <w:pPr>
      <w:spacing w:line="480" w:lineRule="exact"/>
      <w:ind w:firstLine="420"/>
      <w:jc w:val="both"/>
    </w:pPr>
    <w:rPr>
      <w:rFonts w:ascii="宋体" w:eastAsia="宋体"/>
      <w:kern w:val="0"/>
      <w:sz w:val="24"/>
      <w:szCs w:val="20"/>
    </w:rPr>
  </w:style>
  <w:style w:type="paragraph" w:customStyle="1" w:styleId="289">
    <w:name w:val="样式 Arial 行距: 多倍行距 1.45 字行"/>
    <w:basedOn w:val="1"/>
    <w:qFormat/>
    <w:uiPriority w:val="0"/>
    <w:pPr>
      <w:spacing w:line="480" w:lineRule="exact"/>
      <w:ind w:firstLine="500" w:firstLineChars="0"/>
      <w:jc w:val="both"/>
    </w:pPr>
    <w:rPr>
      <w:rFonts w:eastAsia="宋体"/>
      <w:sz w:val="24"/>
      <w:szCs w:val="20"/>
    </w:rPr>
  </w:style>
  <w:style w:type="paragraph" w:customStyle="1" w:styleId="290">
    <w:name w:val="样式 居中"/>
    <w:basedOn w:val="1"/>
    <w:qFormat/>
    <w:uiPriority w:val="0"/>
    <w:pPr>
      <w:adjustRightInd w:val="0"/>
      <w:snapToGrid w:val="0"/>
      <w:spacing w:line="440" w:lineRule="atLeast"/>
      <w:ind w:firstLine="200"/>
      <w:jc w:val="center"/>
    </w:pPr>
    <w:rPr>
      <w:rFonts w:eastAsia="宋体"/>
      <w:sz w:val="24"/>
      <w:szCs w:val="20"/>
    </w:rPr>
  </w:style>
  <w:style w:type="paragraph" w:customStyle="1" w:styleId="291">
    <w:name w:val="1标题1级"/>
    <w:basedOn w:val="1"/>
    <w:qFormat/>
    <w:uiPriority w:val="0"/>
    <w:pPr>
      <w:keepNext/>
      <w:snapToGrid w:val="0"/>
      <w:spacing w:beforeLines="100" w:afterLines="100" w:line="240" w:lineRule="auto"/>
      <w:ind w:firstLine="0" w:firstLineChars="0"/>
      <w:jc w:val="both"/>
      <w:outlineLvl w:val="0"/>
    </w:pPr>
    <w:rPr>
      <w:rFonts w:eastAsia="黑体"/>
      <w:b/>
      <w:sz w:val="30"/>
      <w:szCs w:val="20"/>
    </w:rPr>
  </w:style>
  <w:style w:type="paragraph" w:customStyle="1" w:styleId="292">
    <w:name w:val="条题"/>
    <w:basedOn w:val="1"/>
    <w:qFormat/>
    <w:uiPriority w:val="0"/>
    <w:pPr>
      <w:tabs>
        <w:tab w:val="left" w:pos="360"/>
        <w:tab w:val="left" w:pos="720"/>
        <w:tab w:val="left" w:pos="1640"/>
      </w:tabs>
      <w:spacing w:beforeLines="50" w:line="480" w:lineRule="exact"/>
      <w:ind w:left="360" w:hanging="360" w:firstLineChars="0"/>
      <w:jc w:val="both"/>
    </w:pPr>
    <w:rPr>
      <w:rFonts w:eastAsia="宋体"/>
      <w:color w:val="000000"/>
      <w:sz w:val="24"/>
      <w:szCs w:val="20"/>
    </w:rPr>
  </w:style>
  <w:style w:type="paragraph" w:customStyle="1" w:styleId="293">
    <w:name w:val="编号圆圈数字"/>
    <w:basedOn w:val="1"/>
    <w:qFormat/>
    <w:uiPriority w:val="0"/>
    <w:pPr>
      <w:tabs>
        <w:tab w:val="left" w:pos="597"/>
      </w:tabs>
      <w:ind w:left="140" w:firstLine="480" w:firstLineChars="0"/>
      <w:jc w:val="both"/>
    </w:pPr>
    <w:rPr>
      <w:rFonts w:eastAsia="宋体"/>
      <w:sz w:val="24"/>
      <w:szCs w:val="20"/>
    </w:rPr>
  </w:style>
  <w:style w:type="paragraph" w:customStyle="1" w:styleId="294">
    <w:name w:val="样式 正文（首行缩进两字） + 宋体 小四 加粗 首行缩进:  0.85 厘米 行距: 固定值 24 磅"/>
    <w:basedOn w:val="23"/>
    <w:qFormat/>
    <w:uiPriority w:val="0"/>
    <w:pPr>
      <w:adjustRightInd w:val="0"/>
      <w:spacing w:line="480" w:lineRule="exact"/>
      <w:ind w:firstLine="482" w:firstLineChars="0"/>
      <w:jc w:val="both"/>
      <w:textAlignment w:val="baseline"/>
    </w:pPr>
    <w:rPr>
      <w:rFonts w:ascii="宋体" w:hAnsi="宋体"/>
      <w:szCs w:val="20"/>
    </w:rPr>
  </w:style>
  <w:style w:type="paragraph" w:customStyle="1" w:styleId="295">
    <w:name w:val="WW-纯文本"/>
    <w:basedOn w:val="1"/>
    <w:qFormat/>
    <w:uiPriority w:val="0"/>
    <w:pPr>
      <w:suppressAutoHyphens/>
      <w:ind w:firstLine="0" w:firstLineChars="0"/>
      <w:jc w:val="both"/>
    </w:pPr>
    <w:rPr>
      <w:rFonts w:ascii="宋体" w:hAnsi="宋体" w:eastAsia="宋体"/>
      <w:kern w:val="1"/>
      <w:sz w:val="24"/>
      <w:szCs w:val="20"/>
      <w:lang w:eastAsia="ar-SA"/>
    </w:rPr>
  </w:style>
  <w:style w:type="paragraph" w:customStyle="1" w:styleId="296">
    <w:name w:val="WW-普通文字"/>
    <w:basedOn w:val="1"/>
    <w:qFormat/>
    <w:uiPriority w:val="0"/>
    <w:pPr>
      <w:suppressAutoHyphens/>
      <w:spacing w:line="240" w:lineRule="auto"/>
      <w:ind w:firstLine="0" w:firstLineChars="0"/>
      <w:jc w:val="both"/>
    </w:pPr>
    <w:rPr>
      <w:rFonts w:ascii="宋体" w:hAnsi="宋体" w:eastAsia="宋体"/>
      <w:kern w:val="1"/>
      <w:sz w:val="21"/>
      <w:szCs w:val="20"/>
      <w:lang w:eastAsia="ar-SA"/>
    </w:rPr>
  </w:style>
  <w:style w:type="paragraph" w:customStyle="1" w:styleId="297">
    <w:name w:val="表注-西江"/>
    <w:basedOn w:val="298"/>
    <w:qFormat/>
    <w:uiPriority w:val="0"/>
    <w:pPr>
      <w:tabs>
        <w:tab w:val="left" w:pos="-120"/>
      </w:tabs>
      <w:spacing w:before="120"/>
      <w:jc w:val="both"/>
    </w:pPr>
    <w:rPr>
      <w:rFonts w:ascii="宋体" w:hAnsi="宋体"/>
      <w:sz w:val="21"/>
    </w:rPr>
  </w:style>
  <w:style w:type="paragraph" w:customStyle="1" w:styleId="298">
    <w:name w:val="表名称"/>
    <w:basedOn w:val="1"/>
    <w:qFormat/>
    <w:uiPriority w:val="0"/>
    <w:pPr>
      <w:tabs>
        <w:tab w:val="left" w:pos="-120"/>
      </w:tabs>
      <w:overflowPunct w:val="0"/>
      <w:topLinePunct/>
      <w:autoSpaceDE w:val="0"/>
      <w:adjustRightInd w:val="0"/>
      <w:snapToGrid w:val="0"/>
      <w:spacing w:after="240" w:line="240" w:lineRule="auto"/>
      <w:ind w:firstLine="0" w:firstLineChars="0"/>
      <w:jc w:val="center"/>
      <w:textAlignment w:val="baseline"/>
    </w:pPr>
    <w:rPr>
      <w:rFonts w:eastAsia="宋体"/>
      <w:spacing w:val="16"/>
      <w:kern w:val="0"/>
      <w:sz w:val="24"/>
      <w:szCs w:val="20"/>
    </w:rPr>
  </w:style>
  <w:style w:type="paragraph" w:customStyle="1" w:styleId="299">
    <w:name w:val="xl26"/>
    <w:basedOn w:val="1"/>
    <w:qFormat/>
    <w:uiPriority w:val="0"/>
    <w:pPr>
      <w:widowControl/>
      <w:spacing w:before="100" w:after="100" w:line="240" w:lineRule="auto"/>
      <w:ind w:firstLine="0" w:firstLineChars="0"/>
      <w:jc w:val="center"/>
    </w:pPr>
    <w:rPr>
      <w:rFonts w:eastAsia="宋体"/>
      <w:kern w:val="0"/>
      <w:sz w:val="21"/>
      <w:szCs w:val="20"/>
    </w:rPr>
  </w:style>
  <w:style w:type="paragraph" w:customStyle="1" w:styleId="300">
    <w:name w:val="5文章(治)"/>
    <w:basedOn w:val="1"/>
    <w:qFormat/>
    <w:uiPriority w:val="0"/>
    <w:pPr>
      <w:ind w:firstLine="480"/>
      <w:jc w:val="both"/>
    </w:pPr>
    <w:rPr>
      <w:rFonts w:eastAsia="宋体"/>
      <w:sz w:val="24"/>
      <w:szCs w:val="20"/>
    </w:rPr>
  </w:style>
  <w:style w:type="paragraph" w:customStyle="1" w:styleId="301">
    <w:name w:val="正文（首行缩进两字） Char Char Char Char1 Char11"/>
    <w:basedOn w:val="1"/>
    <w:next w:val="23"/>
    <w:qFormat/>
    <w:uiPriority w:val="0"/>
    <w:pPr>
      <w:spacing w:line="440" w:lineRule="exact"/>
      <w:ind w:firstLine="200"/>
      <w:jc w:val="both"/>
    </w:pPr>
    <w:rPr>
      <w:rFonts w:ascii="Arial" w:hAnsi="Arial" w:eastAsia="宋体"/>
      <w:sz w:val="24"/>
      <w:szCs w:val="20"/>
    </w:rPr>
  </w:style>
  <w:style w:type="paragraph" w:customStyle="1" w:styleId="302">
    <w:name w:val="表标题"/>
    <w:basedOn w:val="1"/>
    <w:qFormat/>
    <w:uiPriority w:val="0"/>
    <w:pPr>
      <w:suppressAutoHyphens/>
      <w:spacing w:before="200" w:line="394" w:lineRule="atLeast"/>
      <w:ind w:firstLine="480"/>
      <w:jc w:val="both"/>
      <w:textAlignment w:val="baseline"/>
    </w:pPr>
    <w:rPr>
      <w:rFonts w:ascii="宋体" w:hAnsi="宋体" w:eastAsia="宋体"/>
      <w:kern w:val="1"/>
      <w:sz w:val="24"/>
      <w:szCs w:val="20"/>
    </w:rPr>
  </w:style>
  <w:style w:type="paragraph" w:customStyle="1" w:styleId="303">
    <w:name w:val="navitext"/>
    <w:basedOn w:val="1"/>
    <w:qFormat/>
    <w:uiPriority w:val="0"/>
    <w:pPr>
      <w:widowControl/>
      <w:spacing w:before="100" w:beforeAutospacing="1" w:after="100" w:afterAutospacing="1" w:line="240" w:lineRule="auto"/>
      <w:ind w:firstLine="0" w:firstLineChars="0"/>
    </w:pPr>
    <w:rPr>
      <w:rFonts w:ascii="宋体" w:hAnsi="宋体" w:eastAsia="宋体"/>
      <w:color w:val="000000"/>
      <w:kern w:val="0"/>
      <w:sz w:val="18"/>
      <w:szCs w:val="20"/>
    </w:rPr>
  </w:style>
  <w:style w:type="paragraph" w:customStyle="1" w:styleId="304">
    <w:name w:val="样式 首行缩进:  0.80 厘米 段前: 7.8 磅"/>
    <w:basedOn w:val="1"/>
    <w:qFormat/>
    <w:uiPriority w:val="0"/>
    <w:pPr>
      <w:adjustRightInd w:val="0"/>
      <w:snapToGrid w:val="0"/>
      <w:spacing w:before="156" w:line="312" w:lineRule="auto"/>
      <w:ind w:firstLine="480" w:firstLineChars="0"/>
      <w:jc w:val="both"/>
    </w:pPr>
    <w:rPr>
      <w:rFonts w:eastAsia="宋体"/>
      <w:sz w:val="24"/>
      <w:szCs w:val="20"/>
    </w:rPr>
  </w:style>
  <w:style w:type="paragraph" w:customStyle="1" w:styleId="305">
    <w:name w:val="表头4"/>
    <w:basedOn w:val="306"/>
    <w:qFormat/>
    <w:uiPriority w:val="0"/>
    <w:pPr>
      <w:tabs>
        <w:tab w:val="left" w:pos="360"/>
        <w:tab w:val="left" w:pos="625"/>
      </w:tabs>
      <w:ind w:left="0" w:firstLine="0"/>
    </w:pPr>
  </w:style>
  <w:style w:type="paragraph" w:customStyle="1" w:styleId="306">
    <w:name w:val="表头5"/>
    <w:basedOn w:val="1"/>
    <w:qFormat/>
    <w:uiPriority w:val="0"/>
    <w:pPr>
      <w:tabs>
        <w:tab w:val="left" w:pos="625"/>
      </w:tabs>
      <w:adjustRightInd w:val="0"/>
      <w:snapToGrid w:val="0"/>
      <w:spacing w:beforeLines="100" w:afterLines="50" w:line="240" w:lineRule="atLeast"/>
      <w:ind w:left="950" w:leftChars="250" w:hanging="425" w:firstLineChars="0"/>
      <w:jc w:val="both"/>
    </w:pPr>
    <w:rPr>
      <w:rFonts w:eastAsia="宋体"/>
      <w:b/>
      <w:sz w:val="24"/>
      <w:szCs w:val="20"/>
    </w:rPr>
  </w:style>
  <w:style w:type="paragraph" w:customStyle="1" w:styleId="307">
    <w:name w:val="zhang正文"/>
    <w:basedOn w:val="3"/>
    <w:qFormat/>
    <w:uiPriority w:val="0"/>
    <w:pPr>
      <w:autoSpaceDE w:val="0"/>
      <w:autoSpaceDN w:val="0"/>
      <w:snapToGrid w:val="0"/>
      <w:spacing w:line="360" w:lineRule="auto"/>
      <w:ind w:firstLine="539"/>
    </w:pPr>
    <w:rPr>
      <w:rFonts w:ascii="宋体" w:hAnsi="宋体" w:eastAsia="楷体_GB2312"/>
      <w:color w:val="000000"/>
      <w:spacing w:val="0"/>
      <w:lang w:val="zh-CN"/>
    </w:rPr>
  </w:style>
  <w:style w:type="paragraph" w:customStyle="1" w:styleId="308">
    <w:name w:val="gb1"/>
    <w:basedOn w:val="1"/>
    <w:qFormat/>
    <w:uiPriority w:val="0"/>
    <w:pPr>
      <w:widowControl/>
      <w:tabs>
        <w:tab w:val="left" w:pos="227"/>
      </w:tabs>
      <w:overflowPunct w:val="0"/>
      <w:autoSpaceDE w:val="0"/>
      <w:autoSpaceDN w:val="0"/>
      <w:adjustRightInd w:val="0"/>
      <w:spacing w:before="120" w:after="120" w:line="240" w:lineRule="auto"/>
      <w:ind w:firstLine="0" w:firstLineChars="0"/>
      <w:jc w:val="both"/>
      <w:textAlignment w:val="baseline"/>
    </w:pPr>
    <w:rPr>
      <w:rFonts w:ascii="Arial" w:hAnsi="Arial" w:eastAsia="仿宋体"/>
      <w:kern w:val="0"/>
      <w:sz w:val="21"/>
      <w:szCs w:val="20"/>
    </w:rPr>
  </w:style>
  <w:style w:type="paragraph" w:customStyle="1" w:styleId="309">
    <w:name w:val="a表格"/>
    <w:basedOn w:val="1"/>
    <w:qFormat/>
    <w:uiPriority w:val="0"/>
    <w:pPr>
      <w:snapToGrid w:val="0"/>
      <w:spacing w:line="240" w:lineRule="auto"/>
      <w:ind w:firstLine="0" w:firstLineChars="0"/>
      <w:jc w:val="center"/>
    </w:pPr>
    <w:rPr>
      <w:rFonts w:eastAsia="宋体"/>
      <w:sz w:val="21"/>
      <w:szCs w:val="20"/>
    </w:rPr>
  </w:style>
  <w:style w:type="paragraph" w:customStyle="1" w:styleId="310">
    <w:name w:val="a)"/>
    <w:basedOn w:val="1"/>
    <w:qFormat/>
    <w:uiPriority w:val="0"/>
    <w:pPr>
      <w:spacing w:line="240" w:lineRule="auto"/>
      <w:ind w:firstLine="0" w:firstLineChars="0"/>
      <w:jc w:val="both"/>
    </w:pPr>
    <w:rPr>
      <w:rFonts w:eastAsia="宋体"/>
      <w:sz w:val="21"/>
      <w:szCs w:val="20"/>
    </w:rPr>
  </w:style>
  <w:style w:type="paragraph" w:customStyle="1" w:styleId="311">
    <w:name w:val="题目"/>
    <w:basedOn w:val="5"/>
    <w:next w:val="1"/>
    <w:qFormat/>
    <w:uiPriority w:val="0"/>
    <w:pPr>
      <w:spacing w:before="100" w:beforeAutospacing="1" w:after="100" w:afterAutospacing="1" w:line="240" w:lineRule="auto"/>
      <w:ind w:left="100" w:leftChars="100" w:right="100" w:rightChars="100"/>
      <w:jc w:val="center"/>
    </w:pPr>
    <w:rPr>
      <w:rFonts w:eastAsia="黑体"/>
      <w:bCs w:val="0"/>
      <w:sz w:val="30"/>
      <w:szCs w:val="20"/>
    </w:rPr>
  </w:style>
  <w:style w:type="paragraph" w:customStyle="1" w:styleId="312">
    <w:name w:val="样式 样式 标题 3 + 宋体 黑色 首行缩进:  2 字符 段前: 6 磅 段后: 6 磅 行距: 最小值 24 磅 + 首行..."/>
    <w:basedOn w:val="313"/>
    <w:qFormat/>
    <w:uiPriority w:val="0"/>
    <w:pPr>
      <w:ind w:firstLine="562"/>
    </w:pPr>
    <w:rPr>
      <w:rFonts w:ascii="Times New Roman" w:hAnsi="Times New Roman"/>
    </w:rPr>
  </w:style>
  <w:style w:type="paragraph" w:customStyle="1" w:styleId="313">
    <w:name w:val="样式 标题 3 + 宋体 黑色 首行缩进:  2 字符 段前: 6 磅 段后: 6 磅 行距: 最小值 24 磅"/>
    <w:basedOn w:val="7"/>
    <w:qFormat/>
    <w:uiPriority w:val="0"/>
    <w:pPr>
      <w:adjustRightInd w:val="0"/>
      <w:snapToGrid w:val="0"/>
      <w:spacing w:line="480" w:lineRule="atLeast"/>
      <w:ind w:firstLine="200" w:firstLineChars="200"/>
      <w:jc w:val="both"/>
    </w:pPr>
    <w:rPr>
      <w:rFonts w:ascii="宋体" w:hAnsi="宋体" w:eastAsia="宋体"/>
      <w:bCs w:val="0"/>
      <w:color w:val="000000"/>
      <w:szCs w:val="20"/>
    </w:rPr>
  </w:style>
  <w:style w:type="paragraph" w:customStyle="1" w:styleId="314">
    <w:name w:val="正式节"/>
    <w:basedOn w:val="46"/>
    <w:qFormat/>
    <w:uiPriority w:val="0"/>
    <w:pPr>
      <w:adjustRightInd w:val="0"/>
      <w:snapToGrid w:val="0"/>
      <w:spacing w:before="120" w:after="120" w:line="312" w:lineRule="auto"/>
      <w:ind w:firstLine="567"/>
      <w:textAlignment w:val="baseline"/>
    </w:pPr>
    <w:rPr>
      <w:b/>
      <w:spacing w:val="6"/>
      <w:sz w:val="32"/>
    </w:rPr>
  </w:style>
  <w:style w:type="paragraph" w:customStyle="1" w:styleId="315">
    <w:name w:val="样式 五号 居中 行距: 固定值 20 磅"/>
    <w:basedOn w:val="1"/>
    <w:qFormat/>
    <w:uiPriority w:val="0"/>
    <w:pPr>
      <w:spacing w:line="380" w:lineRule="exact"/>
      <w:ind w:firstLine="0" w:firstLineChars="0"/>
      <w:jc w:val="center"/>
    </w:pPr>
    <w:rPr>
      <w:rFonts w:eastAsia="宋体"/>
      <w:sz w:val="21"/>
      <w:szCs w:val="20"/>
    </w:rPr>
  </w:style>
  <w:style w:type="paragraph" w:customStyle="1" w:styleId="316">
    <w:name w:val="表格下注"/>
    <w:qFormat/>
    <w:uiPriority w:val="0"/>
    <w:pPr>
      <w:autoSpaceDE w:val="0"/>
      <w:autoSpaceDN w:val="0"/>
      <w:jc w:val="both"/>
    </w:pPr>
    <w:rPr>
      <w:rFonts w:ascii="Times New Roman" w:hAnsi="Times New Roman" w:eastAsia="黑体" w:cs="Times New Roman"/>
      <w:sz w:val="21"/>
      <w:lang w:val="en-US" w:eastAsia="zh-CN" w:bidi="ar-SA"/>
    </w:rPr>
  </w:style>
  <w:style w:type="paragraph" w:customStyle="1" w:styleId="317">
    <w:name w:val="样式 正文文字 + 两端对齐 首行缩进:  0.92 厘米 行距: 单倍行距"/>
    <w:basedOn w:val="36"/>
    <w:qFormat/>
    <w:uiPriority w:val="0"/>
    <w:pPr>
      <w:spacing w:after="0" w:line="240" w:lineRule="auto"/>
      <w:ind w:firstLine="522" w:firstLineChars="0"/>
      <w:jc w:val="both"/>
    </w:pPr>
    <w:rPr>
      <w:rFonts w:ascii="宋体" w:hAnsi="宋体"/>
      <w:sz w:val="28"/>
      <w:szCs w:val="20"/>
    </w:rPr>
  </w:style>
  <w:style w:type="paragraph" w:customStyle="1" w:styleId="318">
    <w:name w:val="样式 首行缩进:  2 字符14"/>
    <w:basedOn w:val="1"/>
    <w:qFormat/>
    <w:uiPriority w:val="0"/>
    <w:pPr>
      <w:spacing w:line="520" w:lineRule="exact"/>
      <w:jc w:val="both"/>
    </w:pPr>
    <w:rPr>
      <w:rFonts w:eastAsia="宋体"/>
      <w:sz w:val="24"/>
      <w:szCs w:val="20"/>
    </w:rPr>
  </w:style>
  <w:style w:type="paragraph" w:customStyle="1" w:styleId="319">
    <w:name w:val="A标题"/>
    <w:basedOn w:val="8"/>
    <w:qFormat/>
    <w:uiPriority w:val="0"/>
    <w:pPr>
      <w:tabs>
        <w:tab w:val="left" w:pos="-120"/>
        <w:tab w:val="left" w:pos="625"/>
      </w:tabs>
      <w:spacing w:before="60" w:after="60" w:line="264" w:lineRule="auto"/>
      <w:ind w:left="625" w:hanging="425" w:firstLineChars="0"/>
    </w:pPr>
    <w:rPr>
      <w:rFonts w:ascii="Times New Roman" w:hAnsi="Times New Roman"/>
      <w:b w:val="0"/>
      <w:bCs w:val="0"/>
      <w:spacing w:val="20"/>
      <w:sz w:val="24"/>
      <w:szCs w:val="20"/>
    </w:rPr>
  </w:style>
  <w:style w:type="paragraph" w:customStyle="1" w:styleId="320">
    <w:name w:val="段落"/>
    <w:basedOn w:val="1"/>
    <w:link w:val="1349"/>
    <w:qFormat/>
    <w:uiPriority w:val="0"/>
    <w:pPr>
      <w:widowControl/>
      <w:spacing w:beforeLines="100" w:line="288" w:lineRule="auto"/>
      <w:ind w:firstLine="420"/>
    </w:pPr>
    <w:rPr>
      <w:rFonts w:ascii="宋体" w:eastAsia="宋体"/>
      <w:kern w:val="0"/>
      <w:sz w:val="21"/>
      <w:szCs w:val="20"/>
    </w:rPr>
  </w:style>
  <w:style w:type="paragraph" w:customStyle="1" w:styleId="321">
    <w:name w:val="表格右"/>
    <w:basedOn w:val="111"/>
    <w:qFormat/>
    <w:uiPriority w:val="0"/>
    <w:pPr>
      <w:suppressAutoHyphens/>
      <w:snapToGrid w:val="0"/>
      <w:spacing w:before="20" w:after="20" w:line="240" w:lineRule="auto"/>
      <w:ind w:firstLine="351" w:firstLineChars="167"/>
      <w:jc w:val="both"/>
    </w:pPr>
    <w:rPr>
      <w:rFonts w:ascii="宋体" w:hAnsi="宋体"/>
      <w:kern w:val="1"/>
      <w:lang w:val="zh-CN"/>
    </w:rPr>
  </w:style>
  <w:style w:type="paragraph" w:customStyle="1" w:styleId="322">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Arial Unicode MS" w:hAnsi="Arial Unicode MS" w:eastAsia="Arial Unicode MS"/>
      <w:color w:val="008000"/>
      <w:kern w:val="0"/>
      <w:sz w:val="20"/>
      <w:szCs w:val="20"/>
    </w:rPr>
  </w:style>
  <w:style w:type="paragraph" w:customStyle="1" w:styleId="323">
    <w:name w:val="主要行岗位规范"/>
    <w:basedOn w:val="1"/>
    <w:qFormat/>
    <w:uiPriority w:val="0"/>
    <w:pPr>
      <w:widowControl/>
      <w:spacing w:line="280" w:lineRule="atLeast"/>
      <w:ind w:firstLine="0" w:firstLineChars="0"/>
      <w:jc w:val="center"/>
    </w:pPr>
    <w:rPr>
      <w:rFonts w:eastAsia="宋体"/>
      <w:kern w:val="0"/>
      <w:sz w:val="24"/>
      <w:szCs w:val="20"/>
    </w:rPr>
  </w:style>
  <w:style w:type="paragraph" w:customStyle="1" w:styleId="324">
    <w:name w:val="表格居中"/>
    <w:basedOn w:val="1"/>
    <w:qFormat/>
    <w:uiPriority w:val="0"/>
    <w:pPr>
      <w:spacing w:line="240" w:lineRule="auto"/>
      <w:ind w:firstLine="0" w:firstLineChars="0"/>
      <w:jc w:val="center"/>
    </w:pPr>
    <w:rPr>
      <w:rFonts w:eastAsia="宋体"/>
      <w:sz w:val="24"/>
      <w:szCs w:val="20"/>
    </w:rPr>
  </w:style>
  <w:style w:type="paragraph" w:customStyle="1" w:styleId="325">
    <w:name w:val="Char2 Char Char Char Char Char Char"/>
    <w:basedOn w:val="1"/>
    <w:qFormat/>
    <w:uiPriority w:val="0"/>
    <w:pPr>
      <w:spacing w:line="240" w:lineRule="auto"/>
      <w:ind w:firstLine="0" w:firstLineChars="0"/>
      <w:jc w:val="both"/>
    </w:pPr>
    <w:rPr>
      <w:rFonts w:eastAsia="宋体"/>
      <w:sz w:val="21"/>
      <w:szCs w:val="20"/>
    </w:rPr>
  </w:style>
  <w:style w:type="paragraph" w:customStyle="1" w:styleId="326">
    <w:name w:val="样式 标题 3标题 3 Char + 小四 黑色"/>
    <w:basedOn w:val="7"/>
    <w:qFormat/>
    <w:uiPriority w:val="0"/>
    <w:pPr>
      <w:tabs>
        <w:tab w:val="left" w:pos="720"/>
        <w:tab w:val="left" w:pos="900"/>
        <w:tab w:val="left" w:pos="1260"/>
        <w:tab w:val="left" w:pos="1800"/>
      </w:tabs>
      <w:adjustRightInd w:val="0"/>
      <w:spacing w:beforeLines="50" w:afterLines="50" w:line="240" w:lineRule="auto"/>
      <w:ind w:left="-567" w:firstLine="567"/>
      <w:jc w:val="both"/>
      <w:textAlignment w:val="baseline"/>
    </w:pPr>
    <w:rPr>
      <w:rFonts w:ascii="宋体" w:hAnsi="宋体" w:eastAsia="宋体"/>
      <w:b w:val="0"/>
      <w:bCs w:val="0"/>
      <w:color w:val="000000"/>
      <w:szCs w:val="20"/>
    </w:rPr>
  </w:style>
  <w:style w:type="paragraph" w:customStyle="1" w:styleId="327">
    <w:name w:val="样式 正文（首行缩进两字） + 宋体 小四 加粗 行距: 固定值 24 磅"/>
    <w:basedOn w:val="23"/>
    <w:qFormat/>
    <w:uiPriority w:val="0"/>
    <w:pPr>
      <w:adjustRightInd w:val="0"/>
      <w:spacing w:line="480" w:lineRule="exact"/>
      <w:ind w:firstLine="480"/>
      <w:jc w:val="both"/>
      <w:textAlignment w:val="baseline"/>
    </w:pPr>
    <w:rPr>
      <w:szCs w:val="20"/>
    </w:rPr>
  </w:style>
  <w:style w:type="paragraph" w:customStyle="1" w:styleId="328">
    <w:name w:val="样式 首行缩进:  2 字符17"/>
    <w:basedOn w:val="1"/>
    <w:qFormat/>
    <w:uiPriority w:val="0"/>
    <w:pPr>
      <w:spacing w:line="520" w:lineRule="exact"/>
      <w:jc w:val="both"/>
    </w:pPr>
    <w:rPr>
      <w:rFonts w:eastAsia="宋体"/>
      <w:sz w:val="24"/>
      <w:szCs w:val="20"/>
    </w:rPr>
  </w:style>
  <w:style w:type="paragraph" w:customStyle="1" w:styleId="329">
    <w:name w:val="xl37"/>
    <w:basedOn w:val="1"/>
    <w:qFormat/>
    <w:uiPriority w:val="0"/>
    <w:pPr>
      <w:widowControl/>
      <w:pBdr>
        <w:top w:val="single" w:color="auto" w:sz="4" w:space="0"/>
        <w:left w:val="single" w:color="auto" w:sz="4" w:space="0"/>
        <w:bottom w:val="single" w:color="auto" w:sz="4" w:space="0"/>
        <w:right w:val="single" w:color="auto" w:sz="4" w:space="0"/>
      </w:pBdr>
      <w:shd w:val="clear" w:color="auto" w:fill="FFCC00"/>
      <w:spacing w:before="100" w:beforeAutospacing="1" w:after="100" w:afterAutospacing="1" w:line="240" w:lineRule="auto"/>
      <w:ind w:firstLine="0" w:firstLineChars="0"/>
      <w:jc w:val="center"/>
      <w:textAlignment w:val="center"/>
    </w:pPr>
    <w:rPr>
      <w:rFonts w:eastAsia="Arial Unicode MS"/>
      <w:kern w:val="0"/>
      <w:sz w:val="20"/>
      <w:szCs w:val="20"/>
    </w:rPr>
  </w:style>
  <w:style w:type="paragraph" w:customStyle="1" w:styleId="330">
    <w:name w:val="xl36"/>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textAlignment w:val="center"/>
    </w:pPr>
    <w:rPr>
      <w:rFonts w:ascii="Arial Unicode MS" w:hAnsi="Arial Unicode MS" w:eastAsia="宋体"/>
      <w:kern w:val="0"/>
      <w:sz w:val="18"/>
      <w:szCs w:val="20"/>
    </w:rPr>
  </w:style>
  <w:style w:type="paragraph" w:customStyle="1" w:styleId="33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32">
    <w:name w:val="基准页脚样式"/>
    <w:basedOn w:val="36"/>
    <w:qFormat/>
    <w:uiPriority w:val="0"/>
    <w:pPr>
      <w:spacing w:after="0" w:line="520" w:lineRule="exact"/>
      <w:ind w:firstLine="0" w:firstLineChars="0"/>
      <w:jc w:val="both"/>
    </w:pPr>
    <w:rPr>
      <w:szCs w:val="20"/>
    </w:rPr>
  </w:style>
  <w:style w:type="paragraph" w:customStyle="1" w:styleId="333">
    <w:name w:val="样式8"/>
    <w:basedOn w:val="7"/>
    <w:qFormat/>
    <w:uiPriority w:val="0"/>
    <w:pPr>
      <w:tabs>
        <w:tab w:val="left" w:pos="720"/>
        <w:tab w:val="left" w:pos="900"/>
        <w:tab w:val="left" w:pos="1260"/>
        <w:tab w:val="left" w:pos="1800"/>
      </w:tabs>
      <w:spacing w:line="240" w:lineRule="auto"/>
      <w:ind w:left="720" w:hanging="720"/>
      <w:jc w:val="both"/>
    </w:pPr>
    <w:rPr>
      <w:rFonts w:ascii="Arial" w:hAnsi="Arial" w:eastAsia="宋体"/>
      <w:b w:val="0"/>
      <w:bCs w:val="0"/>
      <w:szCs w:val="20"/>
    </w:rPr>
  </w:style>
  <w:style w:type="paragraph" w:customStyle="1" w:styleId="334">
    <w:name w:val="1.1.1"/>
    <w:basedOn w:val="1"/>
    <w:qFormat/>
    <w:uiPriority w:val="0"/>
    <w:pPr>
      <w:spacing w:line="240" w:lineRule="auto"/>
      <w:ind w:firstLine="0" w:firstLineChars="0"/>
      <w:jc w:val="both"/>
    </w:pPr>
    <w:rPr>
      <w:rFonts w:ascii="黑体" w:eastAsia="宋体"/>
      <w:sz w:val="24"/>
      <w:szCs w:val="20"/>
    </w:rPr>
  </w:style>
  <w:style w:type="paragraph" w:customStyle="1" w:styleId="335">
    <w:name w:val="样式 标题 3标题 3 Char + 段前: 0 磅 段后: 0 磅 行距: 最小值 24 磅"/>
    <w:basedOn w:val="7"/>
    <w:qFormat/>
    <w:uiPriority w:val="0"/>
    <w:pPr>
      <w:tabs>
        <w:tab w:val="left" w:pos="720"/>
        <w:tab w:val="left" w:pos="900"/>
        <w:tab w:val="left" w:pos="1260"/>
        <w:tab w:val="left" w:pos="1800"/>
      </w:tabs>
      <w:adjustRightInd w:val="0"/>
      <w:spacing w:beforeLines="50" w:afterLines="50" w:line="240" w:lineRule="auto"/>
      <w:ind w:left="-567" w:firstLine="567"/>
      <w:jc w:val="both"/>
      <w:textAlignment w:val="baseline"/>
    </w:pPr>
    <w:rPr>
      <w:rFonts w:ascii="宋体" w:hAnsi="宋体" w:eastAsia="宋体"/>
      <w:b w:val="0"/>
      <w:bCs w:val="0"/>
      <w:sz w:val="30"/>
      <w:szCs w:val="20"/>
    </w:rPr>
  </w:style>
  <w:style w:type="paragraph" w:customStyle="1" w:styleId="336">
    <w:name w:val="样式 首行缩进:  2 字符16"/>
    <w:basedOn w:val="1"/>
    <w:qFormat/>
    <w:uiPriority w:val="0"/>
    <w:pPr>
      <w:spacing w:line="520" w:lineRule="exact"/>
      <w:jc w:val="both"/>
    </w:pPr>
    <w:rPr>
      <w:rFonts w:eastAsia="宋体"/>
      <w:sz w:val="24"/>
      <w:szCs w:val="20"/>
    </w:rPr>
  </w:style>
  <w:style w:type="paragraph" w:customStyle="1" w:styleId="337">
    <w:name w:val="4标题(治)"/>
    <w:basedOn w:val="1"/>
    <w:next w:val="1"/>
    <w:qFormat/>
    <w:uiPriority w:val="0"/>
    <w:pPr>
      <w:adjustRightInd w:val="0"/>
      <w:snapToGrid w:val="0"/>
      <w:ind w:firstLine="0" w:firstLineChars="0"/>
      <w:jc w:val="both"/>
      <w:textAlignment w:val="baseline"/>
      <w:outlineLvl w:val="3"/>
    </w:pPr>
    <w:rPr>
      <w:rFonts w:eastAsia="黑体"/>
      <w:b/>
      <w:kern w:val="0"/>
      <w:szCs w:val="20"/>
    </w:rPr>
  </w:style>
  <w:style w:type="paragraph" w:customStyle="1" w:styleId="338">
    <w:name w:val="标题后正文"/>
    <w:basedOn w:val="1"/>
    <w:qFormat/>
    <w:uiPriority w:val="0"/>
    <w:pPr>
      <w:adjustRightInd w:val="0"/>
      <w:ind w:firstLine="200"/>
      <w:jc w:val="both"/>
      <w:textAlignment w:val="baseline"/>
    </w:pPr>
    <w:rPr>
      <w:rFonts w:ascii="Arial" w:hAnsi="Arial" w:eastAsia="宋体"/>
      <w:snapToGrid w:val="0"/>
      <w:kern w:val="28"/>
      <w:sz w:val="24"/>
      <w:szCs w:val="20"/>
    </w:rPr>
  </w:style>
  <w:style w:type="paragraph" w:customStyle="1" w:styleId="339">
    <w:name w:val="font10"/>
    <w:basedOn w:val="1"/>
    <w:qFormat/>
    <w:uiPriority w:val="0"/>
    <w:pPr>
      <w:widowControl/>
      <w:spacing w:before="100" w:beforeAutospacing="1" w:after="100" w:afterAutospacing="1" w:line="240" w:lineRule="auto"/>
      <w:ind w:firstLine="0" w:firstLineChars="0"/>
    </w:pPr>
    <w:rPr>
      <w:rFonts w:eastAsia="Arial Unicode MS"/>
      <w:b/>
      <w:color w:val="000000"/>
      <w:kern w:val="0"/>
      <w:sz w:val="18"/>
      <w:szCs w:val="20"/>
    </w:rPr>
  </w:style>
  <w:style w:type="paragraph" w:customStyle="1" w:styleId="340">
    <w:name w:val="样式 红色 首行缩进:  2 字符"/>
    <w:basedOn w:val="1"/>
    <w:qFormat/>
    <w:uiPriority w:val="0"/>
    <w:pPr>
      <w:spacing w:line="480" w:lineRule="exact"/>
      <w:ind w:firstLine="480"/>
      <w:jc w:val="both"/>
    </w:pPr>
    <w:rPr>
      <w:rFonts w:eastAsia="宋体"/>
      <w:color w:val="FF0000"/>
      <w:sz w:val="24"/>
      <w:szCs w:val="20"/>
    </w:rPr>
  </w:style>
  <w:style w:type="paragraph" w:customStyle="1" w:styleId="341">
    <w:name w:val="基准页眉样式"/>
    <w:basedOn w:val="36"/>
    <w:qFormat/>
    <w:uiPriority w:val="0"/>
    <w:pPr>
      <w:keepLines/>
      <w:widowControl/>
      <w:tabs>
        <w:tab w:val="center" w:pos="-18551"/>
        <w:tab w:val="right" w:pos="4320"/>
      </w:tabs>
      <w:spacing w:after="0" w:line="240" w:lineRule="atLeast"/>
      <w:ind w:firstLine="0" w:firstLineChars="0"/>
      <w:jc w:val="center"/>
    </w:pPr>
    <w:rPr>
      <w:rFonts w:ascii="Garamond" w:hAnsi="Garamond"/>
      <w:smallCaps/>
      <w:spacing w:val="15"/>
      <w:kern w:val="0"/>
      <w:sz w:val="21"/>
      <w:szCs w:val="20"/>
    </w:rPr>
  </w:style>
  <w:style w:type="paragraph" w:customStyle="1" w:styleId="342">
    <w:name w:val="样式 五号 居中 行距: 最小值 18 磅"/>
    <w:basedOn w:val="1"/>
    <w:qFormat/>
    <w:uiPriority w:val="0"/>
    <w:pPr>
      <w:spacing w:line="360" w:lineRule="atLeast"/>
      <w:ind w:firstLine="0" w:firstLineChars="0"/>
      <w:jc w:val="center"/>
    </w:pPr>
    <w:rPr>
      <w:rFonts w:eastAsia="宋体"/>
      <w:sz w:val="21"/>
      <w:szCs w:val="20"/>
    </w:rPr>
  </w:style>
  <w:style w:type="paragraph" w:customStyle="1" w:styleId="343">
    <w:name w:val="修订1"/>
    <w:qFormat/>
    <w:uiPriority w:val="0"/>
    <w:rPr>
      <w:rFonts w:ascii="Times New Roman" w:hAnsi="Times New Roman" w:eastAsia="宋体" w:cs="Times New Roman"/>
      <w:kern w:val="2"/>
      <w:sz w:val="24"/>
      <w:lang w:val="en-US" w:eastAsia="zh-CN" w:bidi="ar-SA"/>
    </w:rPr>
  </w:style>
  <w:style w:type="paragraph" w:customStyle="1" w:styleId="344">
    <w:name w:val="xl35"/>
    <w:basedOn w:val="1"/>
    <w:link w:val="1308"/>
    <w:qFormat/>
    <w:uiPriority w:val="0"/>
    <w:pPr>
      <w:widowControl/>
      <w:pBdr>
        <w:top w:val="single" w:color="auto" w:sz="4" w:space="0"/>
        <w:left w:val="single" w:color="auto" w:sz="4" w:space="0"/>
        <w:bottom w:val="single" w:color="auto" w:sz="4" w:space="0"/>
        <w:right w:val="single" w:color="auto" w:sz="4" w:space="0"/>
      </w:pBdr>
      <w:shd w:val="clear" w:color="auto" w:fill="FFCC00"/>
      <w:spacing w:before="100" w:beforeAutospacing="1" w:after="100" w:afterAutospacing="1" w:line="240" w:lineRule="auto"/>
      <w:ind w:firstLine="0" w:firstLineChars="0"/>
      <w:jc w:val="center"/>
      <w:textAlignment w:val="center"/>
    </w:pPr>
    <w:rPr>
      <w:rFonts w:ascii="Arial Unicode MS" w:hAnsi="Arial Unicode MS" w:eastAsia="Arial Unicode MS"/>
      <w:kern w:val="0"/>
      <w:sz w:val="20"/>
      <w:szCs w:val="20"/>
    </w:rPr>
  </w:style>
  <w:style w:type="paragraph" w:customStyle="1" w:styleId="345">
    <w:name w:val="图例"/>
    <w:qFormat/>
    <w:uiPriority w:val="0"/>
    <w:pPr>
      <w:autoSpaceDE w:val="0"/>
      <w:autoSpaceDN w:val="0"/>
      <w:adjustRightInd w:val="0"/>
      <w:jc w:val="center"/>
    </w:pPr>
    <w:rPr>
      <w:rFonts w:ascii="黑体" w:hAnsi="Arial" w:eastAsia="黑体" w:cs="Times New Roman"/>
      <w:b/>
      <w:spacing w:val="12"/>
      <w:sz w:val="24"/>
      <w:lang w:val="en-US" w:eastAsia="zh-CN" w:bidi="ar-SA"/>
    </w:rPr>
  </w:style>
  <w:style w:type="paragraph" w:customStyle="1" w:styleId="346">
    <w:name w:val="大题注"/>
    <w:basedOn w:val="1"/>
    <w:qFormat/>
    <w:uiPriority w:val="0"/>
    <w:pPr>
      <w:spacing w:before="100" w:beforeAutospacing="1" w:after="100" w:afterAutospacing="1" w:line="240" w:lineRule="auto"/>
      <w:ind w:firstLine="480"/>
      <w:jc w:val="both"/>
    </w:pPr>
    <w:rPr>
      <w:rFonts w:ascii="Arial" w:hAnsi="Arial" w:eastAsia="黑体"/>
      <w:sz w:val="24"/>
      <w:szCs w:val="20"/>
    </w:rPr>
  </w:style>
  <w:style w:type="paragraph" w:customStyle="1" w:styleId="347">
    <w:name w:val="样式 生物附录 + 小四 段前: 6 磅 段后: 6 磅 非加宽量 / 紧缩量  行距: 1.5 倍行距1"/>
    <w:basedOn w:val="1"/>
    <w:qFormat/>
    <w:uiPriority w:val="0"/>
    <w:pPr>
      <w:widowControl/>
      <w:spacing w:before="120" w:after="120"/>
      <w:ind w:firstLine="0" w:firstLineChars="0"/>
      <w:jc w:val="both"/>
    </w:pPr>
    <w:rPr>
      <w:rFonts w:eastAsia="宋体"/>
      <w:b/>
      <w:sz w:val="24"/>
      <w:szCs w:val="20"/>
    </w:rPr>
  </w:style>
  <w:style w:type="paragraph" w:customStyle="1" w:styleId="348">
    <w:name w:val="main"/>
    <w:basedOn w:val="1"/>
    <w:qFormat/>
    <w:uiPriority w:val="0"/>
    <w:pPr>
      <w:widowControl/>
      <w:spacing w:before="100" w:beforeAutospacing="1" w:after="100" w:afterAutospacing="1" w:line="240" w:lineRule="auto"/>
      <w:ind w:firstLine="400" w:firstLineChars="0"/>
    </w:pPr>
    <w:rPr>
      <w:rFonts w:eastAsia="Arial Unicode MS"/>
      <w:color w:val="0033CC"/>
      <w:kern w:val="0"/>
      <w:sz w:val="18"/>
      <w:szCs w:val="20"/>
    </w:rPr>
  </w:style>
  <w:style w:type="paragraph" w:customStyle="1" w:styleId="349">
    <w:name w:val="正文样式1"/>
    <w:basedOn w:val="1"/>
    <w:link w:val="1291"/>
    <w:qFormat/>
    <w:uiPriority w:val="0"/>
    <w:pPr>
      <w:adjustRightInd w:val="0"/>
      <w:snapToGrid w:val="0"/>
      <w:ind w:firstLine="510" w:firstLineChars="0"/>
      <w:jc w:val="both"/>
      <w:textAlignment w:val="baseline"/>
    </w:pPr>
    <w:rPr>
      <w:rFonts w:eastAsia="宋体"/>
      <w:kern w:val="24"/>
      <w:sz w:val="24"/>
      <w:szCs w:val="20"/>
    </w:rPr>
  </w:style>
  <w:style w:type="paragraph" w:customStyle="1" w:styleId="350">
    <w:name w:val="表头8"/>
    <w:basedOn w:val="351"/>
    <w:qFormat/>
    <w:uiPriority w:val="0"/>
    <w:pPr>
      <w:tabs>
        <w:tab w:val="left" w:pos="843"/>
        <w:tab w:val="left" w:pos="903"/>
        <w:tab w:val="left" w:pos="1728"/>
        <w:tab w:val="left" w:pos="1774"/>
      </w:tabs>
      <w:ind w:left="845"/>
    </w:pPr>
  </w:style>
  <w:style w:type="paragraph" w:customStyle="1" w:styleId="351">
    <w:name w:val="表头6"/>
    <w:basedOn w:val="306"/>
    <w:qFormat/>
    <w:uiPriority w:val="0"/>
    <w:pPr>
      <w:tabs>
        <w:tab w:val="left" w:pos="843"/>
        <w:tab w:val="left" w:pos="1774"/>
        <w:tab w:val="clear" w:pos="625"/>
      </w:tabs>
      <w:ind w:left="992" w:leftChars="0" w:hanging="363"/>
    </w:pPr>
  </w:style>
  <w:style w:type="paragraph" w:customStyle="1" w:styleId="352">
    <w:name w:val="xl32"/>
    <w:basedOn w:val="1"/>
    <w:qFormat/>
    <w:uiPriority w:val="0"/>
    <w:pPr>
      <w:widowControl/>
      <w:spacing w:before="100" w:beforeAutospacing="1" w:after="100" w:afterAutospacing="1" w:line="240" w:lineRule="auto"/>
      <w:ind w:firstLine="0" w:firstLineChars="0"/>
      <w:jc w:val="center"/>
      <w:textAlignment w:val="top"/>
    </w:pPr>
    <w:rPr>
      <w:rFonts w:ascii="Arial Unicode MS" w:hAnsi="Arial Unicode MS" w:eastAsia="Arial Unicode MS"/>
      <w:b/>
      <w:kern w:val="0"/>
      <w:sz w:val="32"/>
      <w:szCs w:val="20"/>
    </w:rPr>
  </w:style>
  <w:style w:type="paragraph" w:customStyle="1" w:styleId="353">
    <w:name w:val="样式 小四 行距: 1.5 倍行距 首行缩进:  2 字符"/>
    <w:basedOn w:val="1"/>
    <w:qFormat/>
    <w:uiPriority w:val="0"/>
    <w:pPr>
      <w:ind w:firstLine="480"/>
      <w:jc w:val="both"/>
    </w:pPr>
    <w:rPr>
      <w:rFonts w:eastAsia="宋体"/>
      <w:sz w:val="24"/>
      <w:szCs w:val="20"/>
    </w:rPr>
  </w:style>
  <w:style w:type="paragraph" w:customStyle="1" w:styleId="354">
    <w:name w:val="表第一列"/>
    <w:basedOn w:val="87"/>
    <w:qFormat/>
    <w:uiPriority w:val="0"/>
    <w:pPr>
      <w:keepNext/>
      <w:keepLines/>
      <w:tabs>
        <w:tab w:val="left" w:pos="1727"/>
        <w:tab w:val="left" w:pos="1884"/>
        <w:tab w:val="left" w:pos="2940"/>
      </w:tabs>
      <w:adjustRightInd w:val="0"/>
      <w:snapToGrid w:val="0"/>
      <w:spacing w:after="0" w:line="0" w:lineRule="atLeast"/>
      <w:ind w:firstLine="0" w:firstLineChars="0"/>
      <w:jc w:val="center"/>
    </w:pPr>
    <w:rPr>
      <w:rFonts w:ascii="宋体" w:hAnsi="宋体"/>
      <w:color w:val="000000"/>
      <w:spacing w:val="-4"/>
      <w:sz w:val="21"/>
      <w:szCs w:val="20"/>
    </w:rPr>
  </w:style>
  <w:style w:type="paragraph" w:customStyle="1" w:styleId="355">
    <w:name w:val="样式 标题 2 + 首行缩进:  2 字符"/>
    <w:basedOn w:val="6"/>
    <w:qFormat/>
    <w:uiPriority w:val="0"/>
    <w:pPr>
      <w:spacing w:before="120" w:after="120" w:line="440" w:lineRule="atLeast"/>
      <w:jc w:val="both"/>
    </w:pPr>
    <w:rPr>
      <w:rFonts w:ascii="Arial" w:hAnsi="Arial"/>
      <w:bCs w:val="0"/>
      <w:kern w:val="2"/>
      <w:sz w:val="28"/>
      <w:szCs w:val="20"/>
    </w:rPr>
  </w:style>
  <w:style w:type="paragraph" w:customStyle="1" w:styleId="356">
    <w:name w:val="生物拉丁文"/>
    <w:basedOn w:val="1"/>
    <w:qFormat/>
    <w:uiPriority w:val="0"/>
    <w:pPr>
      <w:tabs>
        <w:tab w:val="left" w:pos="-120"/>
        <w:tab w:val="left" w:pos="625"/>
      </w:tabs>
      <w:overflowPunct w:val="0"/>
      <w:topLinePunct/>
      <w:autoSpaceDE w:val="0"/>
      <w:adjustRightInd w:val="0"/>
      <w:snapToGrid w:val="0"/>
      <w:spacing w:before="60" w:afterLines="50" w:line="0" w:lineRule="atLeast"/>
      <w:ind w:firstLine="454" w:firstLineChars="0"/>
      <w:jc w:val="both"/>
    </w:pPr>
    <w:rPr>
      <w:rFonts w:eastAsia="宋体"/>
      <w:i/>
      <w:spacing w:val="20"/>
      <w:sz w:val="24"/>
      <w:szCs w:val="20"/>
    </w:rPr>
  </w:style>
  <w:style w:type="paragraph" w:customStyle="1" w:styleId="357">
    <w:name w:val="样式 标题 1 + 首行缩进:  2 字符 段前: 12 磅 段后: 12 磅 行距: 最小值 24 磅"/>
    <w:basedOn w:val="5"/>
    <w:qFormat/>
    <w:uiPriority w:val="0"/>
    <w:pPr>
      <w:adjustRightInd w:val="0"/>
      <w:snapToGrid w:val="0"/>
      <w:spacing w:before="240" w:after="240" w:line="480" w:lineRule="atLeast"/>
      <w:jc w:val="both"/>
    </w:pPr>
    <w:rPr>
      <w:rFonts w:eastAsia="宋体"/>
      <w:bCs w:val="0"/>
      <w:szCs w:val="20"/>
    </w:rPr>
  </w:style>
  <w:style w:type="paragraph" w:customStyle="1" w:styleId="358">
    <w:name w:val="3标题(治)"/>
    <w:basedOn w:val="7"/>
    <w:qFormat/>
    <w:uiPriority w:val="0"/>
    <w:pPr>
      <w:tabs>
        <w:tab w:val="left" w:pos="1260"/>
        <w:tab w:val="left" w:pos="1800"/>
      </w:tabs>
      <w:adjustRightInd w:val="0"/>
      <w:jc w:val="both"/>
      <w:textAlignment w:val="baseline"/>
    </w:pPr>
    <w:rPr>
      <w:rFonts w:eastAsia="黑体"/>
      <w:bCs w:val="0"/>
      <w:szCs w:val="20"/>
    </w:rPr>
  </w:style>
  <w:style w:type="paragraph" w:customStyle="1" w:styleId="359">
    <w:name w:val="表格内容"/>
    <w:basedOn w:val="1"/>
    <w:link w:val="1344"/>
    <w:qFormat/>
    <w:uiPriority w:val="0"/>
    <w:pPr>
      <w:overflowPunct w:val="0"/>
      <w:adjustRightInd w:val="0"/>
      <w:spacing w:before="40" w:after="60" w:line="200" w:lineRule="atLeast"/>
      <w:ind w:firstLine="0" w:firstLineChars="0"/>
      <w:jc w:val="both"/>
      <w:textAlignment w:val="baseline"/>
    </w:pPr>
    <w:rPr>
      <w:rFonts w:ascii="Arial" w:hAnsi="Arial"/>
      <w:kern w:val="0"/>
      <w:sz w:val="24"/>
      <w:szCs w:val="20"/>
    </w:rPr>
  </w:style>
  <w:style w:type="paragraph" w:customStyle="1" w:styleId="360">
    <w:name w:val="style4"/>
    <w:basedOn w:val="1"/>
    <w:qFormat/>
    <w:uiPriority w:val="0"/>
    <w:pPr>
      <w:widowControl/>
      <w:spacing w:before="100" w:beforeAutospacing="1" w:after="100" w:afterAutospacing="1" w:line="450" w:lineRule="atLeast"/>
      <w:ind w:firstLine="0" w:firstLineChars="0"/>
    </w:pPr>
    <w:rPr>
      <w:rFonts w:ascii="Arial Unicode MS" w:hAnsi="Arial Unicode MS" w:eastAsia="Arial Unicode MS"/>
      <w:kern w:val="0"/>
      <w:sz w:val="21"/>
      <w:szCs w:val="20"/>
    </w:rPr>
  </w:style>
  <w:style w:type="paragraph" w:customStyle="1" w:styleId="361">
    <w:name w:val="样式 标题 3 + 首行缩进:  2 字符 段前: 6 磅 段后: 6 磅 行距: 最小值 24 磅"/>
    <w:basedOn w:val="7"/>
    <w:qFormat/>
    <w:uiPriority w:val="0"/>
    <w:pPr>
      <w:adjustRightInd w:val="0"/>
      <w:snapToGrid w:val="0"/>
      <w:spacing w:line="480" w:lineRule="atLeast"/>
      <w:ind w:firstLine="100" w:firstLineChars="100"/>
      <w:jc w:val="both"/>
    </w:pPr>
    <w:rPr>
      <w:rFonts w:eastAsia="宋体"/>
      <w:bCs w:val="0"/>
      <w:szCs w:val="20"/>
    </w:rPr>
  </w:style>
  <w:style w:type="paragraph" w:customStyle="1" w:styleId="362">
    <w:name w:val="样式9"/>
    <w:basedOn w:val="7"/>
    <w:qFormat/>
    <w:uiPriority w:val="0"/>
    <w:pPr>
      <w:tabs>
        <w:tab w:val="left" w:pos="720"/>
        <w:tab w:val="left" w:pos="900"/>
        <w:tab w:val="left" w:pos="1260"/>
        <w:tab w:val="left" w:pos="1800"/>
      </w:tabs>
      <w:spacing w:line="240" w:lineRule="auto"/>
      <w:ind w:left="720" w:hanging="720"/>
      <w:jc w:val="both"/>
    </w:pPr>
    <w:rPr>
      <w:rFonts w:ascii="Arial" w:hAnsi="Arial" w:eastAsia="宋体"/>
      <w:b w:val="0"/>
      <w:bCs w:val="0"/>
      <w:szCs w:val="20"/>
    </w:rPr>
  </w:style>
  <w:style w:type="paragraph" w:customStyle="1" w:styleId="363">
    <w:name w:val="Char Char5 Char Char Char Char Char Char Char Char Char Char Char Char Char Char Char1 Char"/>
    <w:basedOn w:val="7"/>
    <w:qFormat/>
    <w:uiPriority w:val="0"/>
    <w:pPr>
      <w:tabs>
        <w:tab w:val="left" w:pos="360"/>
        <w:tab w:val="left" w:pos="900"/>
      </w:tabs>
      <w:snapToGrid w:val="0"/>
      <w:ind w:left="542" w:leftChars="-12" w:firstLine="200" w:firstLineChars="200"/>
    </w:pPr>
    <w:rPr>
      <w:rFonts w:eastAsia="黑体"/>
      <w:b w:val="0"/>
      <w:bCs w:val="0"/>
      <w:snapToGrid w:val="0"/>
      <w:sz w:val="24"/>
      <w:szCs w:val="20"/>
    </w:rPr>
  </w:style>
  <w:style w:type="paragraph" w:customStyle="1" w:styleId="364">
    <w:name w:val="设计文本"/>
    <w:basedOn w:val="1"/>
    <w:qFormat/>
    <w:uiPriority w:val="0"/>
    <w:pPr>
      <w:spacing w:line="300" w:lineRule="exact"/>
      <w:ind w:firstLine="0" w:firstLineChars="0"/>
      <w:jc w:val="center"/>
    </w:pPr>
    <w:rPr>
      <w:rFonts w:eastAsia="宋体"/>
      <w:color w:val="FF0000"/>
      <w:spacing w:val="8"/>
      <w:sz w:val="21"/>
      <w:szCs w:val="20"/>
    </w:rPr>
  </w:style>
  <w:style w:type="paragraph" w:customStyle="1" w:styleId="365">
    <w:name w:val="Char1"/>
    <w:basedOn w:val="1"/>
    <w:qFormat/>
    <w:uiPriority w:val="0"/>
    <w:pPr>
      <w:widowControl/>
      <w:spacing w:after="160" w:line="240" w:lineRule="exact"/>
      <w:ind w:firstLine="0" w:firstLineChars="0"/>
      <w:jc w:val="both"/>
    </w:pPr>
    <w:rPr>
      <w:rFonts w:ascii="Verdana" w:hAnsi="Verdana" w:eastAsia="宋体"/>
      <w:kern w:val="0"/>
      <w:sz w:val="20"/>
      <w:szCs w:val="20"/>
      <w:lang w:eastAsia="en-US"/>
    </w:rPr>
  </w:style>
  <w:style w:type="paragraph" w:customStyle="1" w:styleId="366">
    <w:name w:val="样式 题注 + 首行缩进:  2 字符"/>
    <w:basedOn w:val="1"/>
    <w:qFormat/>
    <w:uiPriority w:val="0"/>
    <w:pPr>
      <w:spacing w:before="100" w:beforeAutospacing="1" w:after="100" w:afterAutospacing="1"/>
      <w:ind w:firstLine="200"/>
      <w:jc w:val="both"/>
    </w:pPr>
    <w:rPr>
      <w:rFonts w:ascii="Arial" w:hAnsi="Arial" w:eastAsia="黑体"/>
      <w:sz w:val="24"/>
      <w:szCs w:val="20"/>
    </w:rPr>
  </w:style>
  <w:style w:type="paragraph" w:customStyle="1" w:styleId="367">
    <w:name w:val="样式 目录 2 + 左侧:  2 字符"/>
    <w:basedOn w:val="75"/>
    <w:qFormat/>
    <w:uiPriority w:val="0"/>
    <w:pPr>
      <w:tabs>
        <w:tab w:val="left" w:pos="1050"/>
        <w:tab w:val="right" w:leader="middleDot" w:pos="8296"/>
      </w:tabs>
      <w:spacing w:line="276" w:lineRule="auto"/>
      <w:jc w:val="both"/>
    </w:pPr>
    <w:rPr>
      <w:rFonts w:ascii="Vladimir Script" w:hAnsi="Vladimir Script" w:eastAsia="楷体_GB2312"/>
      <w:sz w:val="24"/>
      <w:szCs w:val="24"/>
    </w:rPr>
  </w:style>
  <w:style w:type="paragraph" w:customStyle="1" w:styleId="368">
    <w:name w:val="样式6"/>
    <w:basedOn w:val="8"/>
    <w:link w:val="1393"/>
    <w:qFormat/>
    <w:uiPriority w:val="0"/>
    <w:pPr>
      <w:tabs>
        <w:tab w:val="left" w:pos="720"/>
      </w:tabs>
      <w:spacing w:before="0" w:after="0" w:line="480" w:lineRule="exact"/>
      <w:ind w:firstLine="567" w:firstLineChars="0"/>
      <w:jc w:val="both"/>
    </w:pPr>
    <w:rPr>
      <w:rFonts w:ascii="Times New Roman" w:hAnsi="Times New Roman" w:eastAsia="宋体"/>
      <w:bCs w:val="0"/>
      <w:szCs w:val="20"/>
    </w:rPr>
  </w:style>
  <w:style w:type="paragraph" w:customStyle="1" w:styleId="369">
    <w:name w:val="表格001"/>
    <w:basedOn w:val="1"/>
    <w:qFormat/>
    <w:uiPriority w:val="0"/>
    <w:pPr>
      <w:spacing w:line="240" w:lineRule="auto"/>
      <w:ind w:firstLine="0" w:firstLineChars="0"/>
      <w:jc w:val="center"/>
    </w:pPr>
    <w:rPr>
      <w:rFonts w:eastAsia="宋体"/>
      <w:sz w:val="21"/>
      <w:szCs w:val="20"/>
    </w:rPr>
  </w:style>
  <w:style w:type="paragraph" w:customStyle="1" w:styleId="370">
    <w:name w:val="样式 首行缩进:  2 字符 行距: 固定值 26 磅"/>
    <w:basedOn w:val="1"/>
    <w:qFormat/>
    <w:uiPriority w:val="0"/>
    <w:pPr>
      <w:spacing w:line="480" w:lineRule="exact"/>
      <w:ind w:firstLine="200"/>
      <w:jc w:val="both"/>
    </w:pPr>
    <w:rPr>
      <w:rFonts w:eastAsia="宋体"/>
      <w:sz w:val="24"/>
      <w:szCs w:val="20"/>
    </w:rPr>
  </w:style>
  <w:style w:type="paragraph" w:customStyle="1" w:styleId="371">
    <w:name w:val="样式 正文首行缩进 2 + 首行缩进:  2 字符"/>
    <w:basedOn w:val="2"/>
    <w:qFormat/>
    <w:uiPriority w:val="0"/>
  </w:style>
  <w:style w:type="paragraph" w:customStyle="1" w:styleId="372">
    <w:name w:val="生物中文名"/>
    <w:basedOn w:val="1"/>
    <w:qFormat/>
    <w:uiPriority w:val="0"/>
    <w:pPr>
      <w:tabs>
        <w:tab w:val="left" w:pos="-120"/>
      </w:tabs>
      <w:overflowPunct w:val="0"/>
      <w:topLinePunct/>
      <w:autoSpaceDE w:val="0"/>
      <w:adjustRightInd w:val="0"/>
      <w:snapToGrid w:val="0"/>
      <w:spacing w:before="60" w:afterLines="50" w:line="0" w:lineRule="atLeast"/>
      <w:ind w:firstLine="454" w:firstLineChars="0"/>
      <w:jc w:val="both"/>
    </w:pPr>
    <w:rPr>
      <w:rFonts w:eastAsia="宋体"/>
      <w:spacing w:val="20"/>
      <w:sz w:val="24"/>
      <w:szCs w:val="20"/>
    </w:rPr>
  </w:style>
  <w:style w:type="paragraph" w:customStyle="1" w:styleId="373">
    <w:name w:val="font6"/>
    <w:basedOn w:val="1"/>
    <w:qFormat/>
    <w:uiPriority w:val="0"/>
    <w:pPr>
      <w:widowControl/>
      <w:spacing w:before="100" w:beforeAutospacing="1" w:after="100" w:afterAutospacing="1" w:line="240" w:lineRule="auto"/>
      <w:ind w:firstLine="0" w:firstLineChars="0"/>
    </w:pPr>
    <w:rPr>
      <w:rFonts w:hint="eastAsia" w:ascii="宋体" w:hAnsi="宋体" w:eastAsia="宋体"/>
      <w:color w:val="000000"/>
      <w:kern w:val="0"/>
      <w:sz w:val="24"/>
      <w:szCs w:val="20"/>
    </w:rPr>
  </w:style>
  <w:style w:type="paragraph" w:customStyle="1" w:styleId="374">
    <w:name w:val="xl39"/>
    <w:basedOn w:val="1"/>
    <w:qFormat/>
    <w:uiPriority w:val="0"/>
    <w:pPr>
      <w:widowControl/>
      <w:pBdr>
        <w:top w:val="single" w:color="auto" w:sz="4" w:space="0"/>
        <w:left w:val="single" w:color="auto" w:sz="4" w:space="0"/>
        <w:bottom w:val="single" w:color="auto" w:sz="4" w:space="0"/>
        <w:right w:val="single" w:color="auto" w:sz="4" w:space="0"/>
      </w:pBdr>
      <w:shd w:val="clear" w:color="auto" w:fill="FFCC00"/>
      <w:spacing w:before="100" w:beforeAutospacing="1" w:after="100" w:afterAutospacing="1" w:line="240" w:lineRule="auto"/>
      <w:ind w:firstLine="0" w:firstLineChars="0"/>
      <w:jc w:val="center"/>
      <w:textAlignment w:val="center"/>
    </w:pPr>
    <w:rPr>
      <w:rFonts w:ascii="Arial Unicode MS" w:hAnsi="Arial Unicode MS" w:eastAsia="Arial Unicode MS"/>
      <w:color w:val="008000"/>
      <w:kern w:val="0"/>
      <w:sz w:val="20"/>
      <w:szCs w:val="20"/>
    </w:rPr>
  </w:style>
  <w:style w:type="paragraph" w:customStyle="1" w:styleId="375">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Arial Unicode MS" w:hAnsi="Arial Unicode MS" w:eastAsia="Arial Unicode MS"/>
      <w:kern w:val="0"/>
      <w:sz w:val="20"/>
      <w:szCs w:val="20"/>
    </w:rPr>
  </w:style>
  <w:style w:type="paragraph" w:customStyle="1" w:styleId="376">
    <w:name w:val="正文（首行缩进两字） Char Char Char Char1"/>
    <w:basedOn w:val="1"/>
    <w:next w:val="1"/>
    <w:qFormat/>
    <w:uiPriority w:val="0"/>
    <w:pPr>
      <w:spacing w:line="440" w:lineRule="exact"/>
      <w:ind w:firstLine="200"/>
      <w:jc w:val="both"/>
    </w:pPr>
    <w:rPr>
      <w:rFonts w:ascii="Arial" w:hAnsi="Arial" w:eastAsia="宋体"/>
      <w:sz w:val="24"/>
      <w:szCs w:val="20"/>
    </w:rPr>
  </w:style>
  <w:style w:type="paragraph" w:customStyle="1" w:styleId="377">
    <w:name w:val="样式 热电厂正文 + 首行缩进:  2 字符"/>
    <w:basedOn w:val="1"/>
    <w:qFormat/>
    <w:uiPriority w:val="0"/>
    <w:pPr>
      <w:spacing w:line="480" w:lineRule="exact"/>
      <w:ind w:firstLine="480"/>
      <w:jc w:val="both"/>
    </w:pPr>
    <w:rPr>
      <w:rFonts w:eastAsia="宋体"/>
      <w:sz w:val="24"/>
      <w:szCs w:val="20"/>
    </w:rPr>
  </w:style>
  <w:style w:type="paragraph" w:customStyle="1" w:styleId="378">
    <w:name w:val="样式 样式 四号 首行缩进:  2 字符 + 首行缩进:  2 字符"/>
    <w:basedOn w:val="1"/>
    <w:qFormat/>
    <w:uiPriority w:val="0"/>
    <w:pPr>
      <w:spacing w:line="480" w:lineRule="atLeast"/>
      <w:ind w:firstLine="480"/>
      <w:jc w:val="both"/>
    </w:pPr>
    <w:rPr>
      <w:rFonts w:eastAsia="宋体"/>
      <w:sz w:val="24"/>
      <w:szCs w:val="20"/>
    </w:rPr>
  </w:style>
  <w:style w:type="paragraph" w:customStyle="1" w:styleId="379">
    <w:name w:val="表注"/>
    <w:basedOn w:val="1"/>
    <w:qFormat/>
    <w:uiPriority w:val="0"/>
    <w:pPr>
      <w:tabs>
        <w:tab w:val="left" w:pos="625"/>
      </w:tabs>
      <w:overflowPunct w:val="0"/>
      <w:topLinePunct/>
      <w:autoSpaceDE w:val="0"/>
      <w:adjustRightInd w:val="0"/>
      <w:snapToGrid w:val="0"/>
      <w:spacing w:before="120" w:afterLines="50" w:line="288" w:lineRule="auto"/>
      <w:ind w:left="625" w:hanging="425" w:firstLineChars="0"/>
      <w:jc w:val="center"/>
      <w:textAlignment w:val="baseline"/>
    </w:pPr>
    <w:rPr>
      <w:rFonts w:eastAsia="宋体"/>
      <w:b/>
      <w:spacing w:val="20"/>
      <w:kern w:val="0"/>
      <w:szCs w:val="20"/>
    </w:rPr>
  </w:style>
  <w:style w:type="paragraph" w:customStyle="1" w:styleId="380">
    <w:name w:val="zxz5"/>
    <w:next w:val="1"/>
    <w:qFormat/>
    <w:uiPriority w:val="0"/>
    <w:pPr>
      <w:tabs>
        <w:tab w:val="left" w:pos="0"/>
      </w:tabs>
      <w:jc w:val="center"/>
    </w:pPr>
    <w:rPr>
      <w:rFonts w:ascii="宋体" w:hAnsi="宋体" w:eastAsia="Times New Roman" w:cs="Times New Roman"/>
      <w:kern w:val="2"/>
      <w:sz w:val="18"/>
      <w:lang w:val="en-US" w:eastAsia="zh-CN" w:bidi="ar-SA"/>
    </w:rPr>
  </w:style>
  <w:style w:type="paragraph" w:customStyle="1" w:styleId="381">
    <w:name w:val="图题注"/>
    <w:basedOn w:val="24"/>
    <w:qFormat/>
    <w:uiPriority w:val="0"/>
    <w:pPr>
      <w:snapToGrid w:val="0"/>
      <w:spacing w:before="120" w:after="240" w:line="240" w:lineRule="auto"/>
      <w:ind w:firstLine="0" w:firstLineChars="0"/>
      <w:jc w:val="center"/>
    </w:pPr>
    <w:rPr>
      <w:rFonts w:ascii="黑体" w:cs="Times New Roman"/>
      <w:kern w:val="0"/>
      <w:sz w:val="21"/>
    </w:rPr>
  </w:style>
  <w:style w:type="paragraph" w:customStyle="1" w:styleId="382">
    <w:name w:val="表格字体"/>
    <w:qFormat/>
    <w:uiPriority w:val="0"/>
    <w:pPr>
      <w:spacing w:line="320" w:lineRule="exact"/>
      <w:jc w:val="center"/>
    </w:pPr>
    <w:rPr>
      <w:rFonts w:ascii="Times New Roman" w:hAnsi="Times New Roman" w:eastAsia="华文中宋" w:cs="Times New Roman"/>
      <w:kern w:val="2"/>
      <w:sz w:val="21"/>
      <w:lang w:val="en-US" w:eastAsia="zh-CN" w:bidi="ar-SA"/>
    </w:rPr>
  </w:style>
  <w:style w:type="paragraph" w:customStyle="1" w:styleId="383">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99CC00"/>
      <w:spacing w:before="100" w:beforeAutospacing="1" w:after="100" w:afterAutospacing="1" w:line="240" w:lineRule="auto"/>
      <w:ind w:firstLine="0" w:firstLineChars="0"/>
      <w:jc w:val="center"/>
      <w:textAlignment w:val="center"/>
    </w:pPr>
    <w:rPr>
      <w:rFonts w:eastAsia="Arial Unicode MS"/>
      <w:kern w:val="0"/>
      <w:sz w:val="20"/>
      <w:szCs w:val="20"/>
    </w:rPr>
  </w:style>
  <w:style w:type="paragraph" w:customStyle="1" w:styleId="384">
    <w:name w:val="文"/>
    <w:basedOn w:val="1"/>
    <w:qFormat/>
    <w:uiPriority w:val="0"/>
    <w:pPr>
      <w:ind w:firstLine="480"/>
      <w:jc w:val="both"/>
    </w:pPr>
    <w:rPr>
      <w:rFonts w:eastAsia="宋体"/>
      <w:sz w:val="24"/>
      <w:szCs w:val="20"/>
    </w:rPr>
  </w:style>
  <w:style w:type="paragraph" w:customStyle="1" w:styleId="385">
    <w:name w:val="标准"/>
    <w:basedOn w:val="1"/>
    <w:qFormat/>
    <w:uiPriority w:val="0"/>
    <w:pPr>
      <w:adjustRightInd w:val="0"/>
      <w:spacing w:line="480" w:lineRule="exact"/>
      <w:ind w:firstLine="200"/>
      <w:jc w:val="distribute"/>
      <w:textAlignment w:val="baseline"/>
    </w:pPr>
    <w:rPr>
      <w:rFonts w:ascii="楷体_GB2312" w:eastAsia="楷体_GB2312"/>
      <w:kern w:val="0"/>
      <w:sz w:val="32"/>
      <w:szCs w:val="20"/>
    </w:rPr>
  </w:style>
  <w:style w:type="paragraph" w:customStyle="1" w:styleId="386">
    <w:name w:val="In Table"/>
    <w:basedOn w:val="1"/>
    <w:qFormat/>
    <w:uiPriority w:val="0"/>
    <w:pPr>
      <w:tabs>
        <w:tab w:val="left" w:pos="2200"/>
        <w:tab w:val="left" w:pos="3960"/>
        <w:tab w:val="left" w:pos="5280"/>
      </w:tabs>
      <w:spacing w:before="96" w:after="96" w:line="0" w:lineRule="atLeast"/>
      <w:ind w:firstLine="0" w:firstLineChars="0"/>
      <w:jc w:val="center"/>
    </w:pPr>
    <w:rPr>
      <w:rFonts w:ascii="Tahoma" w:hAnsi="Tahoma" w:eastAsia="华文中宋"/>
      <w:sz w:val="21"/>
      <w:szCs w:val="20"/>
    </w:rPr>
  </w:style>
  <w:style w:type="paragraph" w:customStyle="1" w:styleId="387">
    <w:name w:val="标题3"/>
    <w:basedOn w:val="7"/>
    <w:qFormat/>
    <w:uiPriority w:val="0"/>
    <w:pPr>
      <w:adjustRightInd w:val="0"/>
      <w:snapToGrid w:val="0"/>
      <w:spacing w:line="440" w:lineRule="exact"/>
      <w:jc w:val="both"/>
      <w:textAlignment w:val="baseline"/>
    </w:pPr>
    <w:rPr>
      <w:rFonts w:eastAsia="黑体"/>
      <w:b w:val="0"/>
      <w:bCs w:val="0"/>
      <w:color w:val="000000"/>
      <w:szCs w:val="20"/>
    </w:rPr>
  </w:style>
  <w:style w:type="paragraph" w:customStyle="1" w:styleId="388">
    <w:name w:val="表头文字"/>
    <w:basedOn w:val="1"/>
    <w:link w:val="1361"/>
    <w:qFormat/>
    <w:uiPriority w:val="0"/>
    <w:pPr>
      <w:spacing w:line="240" w:lineRule="auto"/>
      <w:ind w:firstLine="0" w:firstLineChars="0"/>
      <w:jc w:val="center"/>
    </w:pPr>
    <w:rPr>
      <w:rFonts w:eastAsia="黑体"/>
      <w:sz w:val="24"/>
      <w:szCs w:val="20"/>
    </w:rPr>
  </w:style>
  <w:style w:type="paragraph" w:customStyle="1" w:styleId="389">
    <w:name w:val="图名"/>
    <w:basedOn w:val="1"/>
    <w:next w:val="1"/>
    <w:link w:val="1198"/>
    <w:qFormat/>
    <w:uiPriority w:val="0"/>
    <w:pPr>
      <w:tabs>
        <w:tab w:val="left" w:pos="360"/>
        <w:tab w:val="left" w:pos="3780"/>
        <w:tab w:val="left" w:pos="4680"/>
      </w:tabs>
      <w:spacing w:line="240" w:lineRule="auto"/>
      <w:ind w:firstLine="0" w:firstLineChars="0"/>
      <w:jc w:val="center"/>
    </w:pPr>
    <w:rPr>
      <w:rFonts w:eastAsia="宋体"/>
      <w:b/>
      <w:sz w:val="24"/>
      <w:szCs w:val="20"/>
    </w:rPr>
  </w:style>
  <w:style w:type="paragraph" w:customStyle="1" w:styleId="390">
    <w:name w:val="T正文"/>
    <w:qFormat/>
    <w:uiPriority w:val="0"/>
    <w:pPr>
      <w:widowControl w:val="0"/>
      <w:adjustRightInd w:val="0"/>
      <w:snapToGrid w:val="0"/>
      <w:jc w:val="both"/>
    </w:pPr>
    <w:rPr>
      <w:rFonts w:ascii="Times New Roman" w:hAnsi="Times New Roman" w:eastAsia="楷体_GB2312" w:cs="Times New Roman"/>
      <w:sz w:val="28"/>
      <w:lang w:val="en-US" w:eastAsia="zh-CN" w:bidi="ar-SA"/>
    </w:rPr>
  </w:style>
  <w:style w:type="paragraph" w:customStyle="1" w:styleId="391">
    <w:name w:val="样式 样式 标题 4 + 四号 + 首行缩进:  2 字符"/>
    <w:basedOn w:val="392"/>
    <w:qFormat/>
    <w:uiPriority w:val="0"/>
  </w:style>
  <w:style w:type="paragraph" w:customStyle="1" w:styleId="392">
    <w:name w:val="样式 标题 4 + 四号"/>
    <w:basedOn w:val="8"/>
    <w:qFormat/>
    <w:uiPriority w:val="0"/>
    <w:pPr>
      <w:widowControl/>
      <w:snapToGrid w:val="0"/>
      <w:spacing w:before="60" w:after="60" w:line="480" w:lineRule="atLeast"/>
      <w:jc w:val="both"/>
    </w:pPr>
    <w:rPr>
      <w:rFonts w:ascii="Times New Roman" w:hAnsi="Times New Roman" w:eastAsia="宋体"/>
      <w:b w:val="0"/>
      <w:bCs w:val="0"/>
      <w:sz w:val="24"/>
      <w:szCs w:val="20"/>
    </w:rPr>
  </w:style>
  <w:style w:type="paragraph" w:customStyle="1" w:styleId="393">
    <w:name w:val="样式 首行缩进:  2 字符6"/>
    <w:basedOn w:val="1"/>
    <w:qFormat/>
    <w:uiPriority w:val="0"/>
    <w:pPr>
      <w:spacing w:line="520" w:lineRule="exact"/>
      <w:jc w:val="both"/>
    </w:pPr>
    <w:rPr>
      <w:rFonts w:eastAsia="宋体"/>
      <w:sz w:val="24"/>
      <w:szCs w:val="20"/>
    </w:rPr>
  </w:style>
  <w:style w:type="paragraph" w:customStyle="1" w:styleId="394">
    <w:name w:val="正文正"/>
    <w:basedOn w:val="1"/>
    <w:qFormat/>
    <w:uiPriority w:val="0"/>
    <w:pPr>
      <w:spacing w:line="240" w:lineRule="auto"/>
      <w:jc w:val="both"/>
    </w:pPr>
    <w:rPr>
      <w:rFonts w:eastAsia="宋体"/>
      <w:szCs w:val="20"/>
    </w:rPr>
  </w:style>
  <w:style w:type="paragraph" w:customStyle="1" w:styleId="395">
    <w:name w:val="报告书表格5"/>
    <w:basedOn w:val="164"/>
    <w:qFormat/>
    <w:uiPriority w:val="0"/>
    <w:pPr>
      <w:ind w:left="-96" w:leftChars="-40" w:right="-46" w:rightChars="-46"/>
    </w:pPr>
  </w:style>
  <w:style w:type="paragraph" w:customStyle="1" w:styleId="396">
    <w:name w:val="样式 (中文) 黑体"/>
    <w:basedOn w:val="1"/>
    <w:qFormat/>
    <w:uiPriority w:val="0"/>
    <w:pPr>
      <w:spacing w:line="480" w:lineRule="exact"/>
      <w:ind w:firstLine="567" w:firstLineChars="0"/>
      <w:jc w:val="both"/>
    </w:pPr>
    <w:rPr>
      <w:rFonts w:eastAsia="黑体"/>
      <w:kern w:val="0"/>
      <w:sz w:val="24"/>
      <w:szCs w:val="20"/>
    </w:rPr>
  </w:style>
  <w:style w:type="paragraph" w:customStyle="1" w:styleId="397">
    <w:name w:val="公式"/>
    <w:basedOn w:val="1"/>
    <w:qFormat/>
    <w:uiPriority w:val="0"/>
    <w:pPr>
      <w:adjustRightInd w:val="0"/>
      <w:spacing w:before="50" w:after="50" w:line="440" w:lineRule="exact"/>
      <w:ind w:firstLine="200" w:firstLineChars="0"/>
      <w:jc w:val="both"/>
      <w:textAlignment w:val="baseline"/>
    </w:pPr>
    <w:rPr>
      <w:rFonts w:eastAsia="宋体"/>
      <w:szCs w:val="20"/>
    </w:rPr>
  </w:style>
  <w:style w:type="paragraph" w:customStyle="1" w:styleId="398">
    <w:name w:val="标记文字"/>
    <w:basedOn w:val="24"/>
    <w:qFormat/>
    <w:uiPriority w:val="0"/>
    <w:pPr>
      <w:spacing w:line="240" w:lineRule="auto"/>
      <w:ind w:left="200" w:hanging="200" w:hangingChars="200"/>
      <w:jc w:val="both"/>
    </w:pPr>
    <w:rPr>
      <w:rFonts w:cs="Times New Roman"/>
      <w:sz w:val="21"/>
    </w:rPr>
  </w:style>
  <w:style w:type="paragraph" w:customStyle="1" w:styleId="399">
    <w:name w:val="样式 标题 4 + 宋体 Char"/>
    <w:basedOn w:val="8"/>
    <w:qFormat/>
    <w:uiPriority w:val="0"/>
    <w:pPr>
      <w:tabs>
        <w:tab w:val="left" w:pos="720"/>
      </w:tabs>
      <w:spacing w:before="0" w:after="0" w:line="240" w:lineRule="auto"/>
      <w:ind w:firstLine="0" w:firstLineChars="0"/>
      <w:jc w:val="both"/>
    </w:pPr>
    <w:rPr>
      <w:rFonts w:ascii="宋体" w:hAnsi="宋体" w:eastAsia="宋体"/>
      <w:b w:val="0"/>
      <w:bCs w:val="0"/>
      <w:szCs w:val="20"/>
    </w:rPr>
  </w:style>
  <w:style w:type="paragraph" w:customStyle="1" w:styleId="400">
    <w:name w:val="6表(图)头(治)"/>
    <w:next w:val="1"/>
    <w:qFormat/>
    <w:uiPriority w:val="0"/>
    <w:pPr>
      <w:widowControl w:val="0"/>
      <w:jc w:val="center"/>
    </w:pPr>
    <w:rPr>
      <w:rFonts w:ascii="Times New Roman" w:hAnsi="宋体" w:eastAsia="宋体" w:cs="Times New Roman"/>
      <w:sz w:val="24"/>
      <w:lang w:val="en-US" w:eastAsia="zh-CN" w:bidi="ar-SA"/>
    </w:rPr>
  </w:style>
  <w:style w:type="paragraph" w:customStyle="1" w:styleId="401">
    <w:name w:val="WW-正文缩进"/>
    <w:basedOn w:val="1"/>
    <w:qFormat/>
    <w:uiPriority w:val="0"/>
    <w:pPr>
      <w:suppressAutoHyphens/>
      <w:spacing w:line="480" w:lineRule="exact"/>
      <w:ind w:firstLine="595" w:firstLineChars="0"/>
      <w:jc w:val="both"/>
      <w:textAlignment w:val="baseline"/>
    </w:pPr>
    <w:rPr>
      <w:rFonts w:eastAsia="宋体"/>
      <w:kern w:val="1"/>
      <w:sz w:val="24"/>
      <w:szCs w:val="20"/>
      <w:lang w:eastAsia="ar-SA"/>
    </w:rPr>
  </w:style>
  <w:style w:type="paragraph" w:customStyle="1" w:styleId="402">
    <w:name w:val="编号汉字数字"/>
    <w:basedOn w:val="403"/>
    <w:next w:val="1"/>
    <w:qFormat/>
    <w:uiPriority w:val="0"/>
    <w:pPr>
      <w:tabs>
        <w:tab w:val="left" w:pos="0"/>
        <w:tab w:val="left" w:pos="939"/>
      </w:tabs>
      <w:ind w:left="0" w:firstLine="822"/>
      <w:outlineLvl w:val="9"/>
    </w:pPr>
  </w:style>
  <w:style w:type="paragraph" w:customStyle="1" w:styleId="403">
    <w:name w:val="编号括号数字"/>
    <w:basedOn w:val="1"/>
    <w:qFormat/>
    <w:uiPriority w:val="0"/>
    <w:pPr>
      <w:tabs>
        <w:tab w:val="left" w:pos="939"/>
      </w:tabs>
      <w:ind w:left="342" w:firstLine="198" w:firstLineChars="0"/>
      <w:jc w:val="both"/>
      <w:outlineLvl w:val="4"/>
    </w:pPr>
    <w:rPr>
      <w:rFonts w:eastAsia="宋体"/>
      <w:sz w:val="24"/>
      <w:szCs w:val="20"/>
    </w:rPr>
  </w:style>
  <w:style w:type="paragraph" w:customStyle="1" w:styleId="404">
    <w:name w:val="正文表标题"/>
    <w:next w:val="283"/>
    <w:qFormat/>
    <w:uiPriority w:val="0"/>
    <w:pPr>
      <w:jc w:val="center"/>
    </w:pPr>
    <w:rPr>
      <w:rFonts w:ascii="黑体" w:hAnsi="Times New Roman" w:eastAsia="黑体" w:cs="Times New Roman"/>
      <w:sz w:val="21"/>
      <w:lang w:val="en-US" w:eastAsia="zh-CN" w:bidi="ar-SA"/>
    </w:rPr>
  </w:style>
  <w:style w:type="paragraph" w:customStyle="1" w:styleId="405">
    <w:name w:val="样式 正文文本缩进 + 小四 非加粗 非倾斜 行距: 固定值 20 磅"/>
    <w:basedOn w:val="3"/>
    <w:qFormat/>
    <w:uiPriority w:val="0"/>
    <w:pPr>
      <w:adjustRightInd/>
      <w:spacing w:line="440" w:lineRule="exact"/>
      <w:ind w:firstLine="454"/>
      <w:textAlignment w:val="auto"/>
    </w:pPr>
    <w:rPr>
      <w:rFonts w:ascii="宋体" w:hAnsi="宋体"/>
      <w:color w:val="000000"/>
      <w:spacing w:val="0"/>
      <w:kern w:val="2"/>
      <w:sz w:val="24"/>
      <w:lang w:val="zh-CN"/>
    </w:rPr>
  </w:style>
  <w:style w:type="paragraph" w:customStyle="1" w:styleId="406">
    <w:name w:val="我的样式（正文）"/>
    <w:basedOn w:val="1"/>
    <w:qFormat/>
    <w:uiPriority w:val="0"/>
    <w:pPr>
      <w:spacing w:line="440" w:lineRule="exact"/>
      <w:ind w:firstLine="0" w:firstLineChars="0"/>
      <w:jc w:val="both"/>
    </w:pPr>
    <w:rPr>
      <w:rFonts w:ascii="宋体" w:eastAsia="宋体"/>
      <w:szCs w:val="20"/>
    </w:rPr>
  </w:style>
  <w:style w:type="paragraph" w:customStyle="1" w:styleId="407">
    <w:name w:val="样式 小四 首行缩进:  2 字符"/>
    <w:basedOn w:val="1"/>
    <w:next w:val="1"/>
    <w:qFormat/>
    <w:uiPriority w:val="0"/>
    <w:pPr>
      <w:adjustRightInd w:val="0"/>
      <w:spacing w:line="480" w:lineRule="atLeast"/>
      <w:ind w:firstLine="180" w:firstLineChars="180"/>
      <w:jc w:val="both"/>
      <w:textAlignment w:val="baseline"/>
    </w:pPr>
    <w:rPr>
      <w:rFonts w:eastAsia="宋体"/>
      <w:kern w:val="0"/>
      <w:sz w:val="24"/>
      <w:szCs w:val="20"/>
    </w:rPr>
  </w:style>
  <w:style w:type="paragraph" w:customStyle="1" w:styleId="408">
    <w:name w:val="样式 小四 行距: 固定值 24 磅 首行缩进:  2 字符"/>
    <w:basedOn w:val="1"/>
    <w:qFormat/>
    <w:uiPriority w:val="0"/>
    <w:pPr>
      <w:spacing w:line="440" w:lineRule="exact"/>
      <w:ind w:firstLine="200"/>
      <w:jc w:val="both"/>
    </w:pPr>
    <w:rPr>
      <w:rFonts w:eastAsia="宋体"/>
      <w:sz w:val="24"/>
      <w:szCs w:val="20"/>
    </w:rPr>
  </w:style>
  <w:style w:type="paragraph" w:customStyle="1" w:styleId="409">
    <w:name w:val="标题一"/>
    <w:basedOn w:val="1"/>
    <w:next w:val="5"/>
    <w:qFormat/>
    <w:uiPriority w:val="0"/>
    <w:pPr>
      <w:tabs>
        <w:tab w:val="left" w:pos="720"/>
        <w:tab w:val="left" w:pos="876"/>
        <w:tab w:val="left" w:pos="1064"/>
      </w:tabs>
      <w:spacing w:line="240" w:lineRule="auto"/>
      <w:ind w:left="876" w:hanging="360" w:firstLineChars="0"/>
      <w:jc w:val="both"/>
    </w:pPr>
    <w:rPr>
      <w:rFonts w:eastAsia="宋体"/>
      <w:szCs w:val="20"/>
    </w:rPr>
  </w:style>
  <w:style w:type="paragraph" w:customStyle="1" w:styleId="410">
    <w:name w:val="wtext"/>
    <w:basedOn w:val="1"/>
    <w:qFormat/>
    <w:uiPriority w:val="0"/>
    <w:pPr>
      <w:widowControl/>
      <w:spacing w:before="100" w:beforeAutospacing="1" w:after="100" w:afterAutospacing="1" w:line="240" w:lineRule="auto"/>
      <w:ind w:firstLine="480" w:firstLineChars="0"/>
    </w:pPr>
    <w:rPr>
      <w:rFonts w:eastAsia="宋体"/>
      <w:color w:val="000000"/>
      <w:kern w:val="0"/>
      <w:sz w:val="22"/>
      <w:szCs w:val="20"/>
    </w:rPr>
  </w:style>
  <w:style w:type="paragraph" w:customStyle="1" w:styleId="411">
    <w:name w:val="农业部一"/>
    <w:next w:val="36"/>
    <w:qFormat/>
    <w:uiPriority w:val="0"/>
    <w:pPr>
      <w:widowControl w:val="0"/>
      <w:topLinePunct/>
      <w:spacing w:line="360" w:lineRule="atLeast"/>
      <w:jc w:val="center"/>
    </w:pPr>
    <w:rPr>
      <w:rFonts w:ascii="Times New Roman" w:hAnsi="Times New Roman" w:eastAsia="宋体" w:cs="Times New Roman"/>
      <w:kern w:val="2"/>
      <w:sz w:val="24"/>
      <w:lang w:val="en-US" w:eastAsia="zh-CN" w:bidi="ar-SA"/>
    </w:rPr>
  </w:style>
  <w:style w:type="paragraph" w:customStyle="1" w:styleId="412">
    <w:name w:val="表格左对齐"/>
    <w:basedOn w:val="1"/>
    <w:qFormat/>
    <w:uiPriority w:val="0"/>
    <w:pPr>
      <w:spacing w:line="264" w:lineRule="auto"/>
      <w:ind w:firstLine="0" w:firstLineChars="0"/>
      <w:jc w:val="center"/>
    </w:pPr>
    <w:rPr>
      <w:sz w:val="21"/>
      <w:szCs w:val="20"/>
    </w:rPr>
  </w:style>
  <w:style w:type="paragraph" w:customStyle="1" w:styleId="413">
    <w:name w:val="Char Char5 Char Char Char Char Char Char Char Char Char2 Char"/>
    <w:basedOn w:val="7"/>
    <w:qFormat/>
    <w:uiPriority w:val="0"/>
    <w:pPr>
      <w:tabs>
        <w:tab w:val="left" w:pos="360"/>
        <w:tab w:val="left" w:pos="900"/>
      </w:tabs>
      <w:snapToGrid w:val="0"/>
      <w:ind w:left="542" w:leftChars="-12" w:firstLine="200" w:firstLineChars="200"/>
    </w:pPr>
    <w:rPr>
      <w:rFonts w:eastAsia="黑体"/>
      <w:b w:val="0"/>
      <w:bCs w:val="0"/>
      <w:snapToGrid w:val="0"/>
      <w:sz w:val="24"/>
      <w:szCs w:val="20"/>
    </w:rPr>
  </w:style>
  <w:style w:type="paragraph" w:customStyle="1" w:styleId="414">
    <w:name w:val="样式表头"/>
    <w:basedOn w:val="1"/>
    <w:qFormat/>
    <w:uiPriority w:val="0"/>
    <w:pPr>
      <w:snapToGrid w:val="0"/>
      <w:spacing w:line="312" w:lineRule="auto"/>
      <w:ind w:firstLine="0" w:firstLineChars="0"/>
      <w:jc w:val="center"/>
    </w:pPr>
    <w:rPr>
      <w:rFonts w:ascii="黑体" w:hAnsi="宋体" w:eastAsia="黑体"/>
      <w:b/>
      <w:spacing w:val="6"/>
      <w:sz w:val="32"/>
      <w:szCs w:val="20"/>
    </w:rPr>
  </w:style>
  <w:style w:type="paragraph" w:customStyle="1" w:styleId="415">
    <w:name w:val="y表格"/>
    <w:basedOn w:val="36"/>
    <w:qFormat/>
    <w:uiPriority w:val="0"/>
    <w:pPr>
      <w:widowControl/>
      <w:snapToGrid w:val="0"/>
      <w:spacing w:after="0" w:line="240" w:lineRule="auto"/>
      <w:ind w:firstLine="0" w:firstLineChars="0"/>
      <w:jc w:val="center"/>
    </w:pPr>
    <w:rPr>
      <w:kern w:val="0"/>
      <w:sz w:val="21"/>
      <w:szCs w:val="20"/>
    </w:rPr>
  </w:style>
  <w:style w:type="paragraph" w:customStyle="1" w:styleId="416">
    <w:name w:val="1目录"/>
    <w:qFormat/>
    <w:uiPriority w:val="0"/>
    <w:pPr>
      <w:tabs>
        <w:tab w:val="left" w:leader="middleDot" w:pos="8190"/>
      </w:tabs>
      <w:ind w:left="80" w:leftChars="80"/>
      <w:jc w:val="both"/>
      <w:textAlignment w:val="center"/>
    </w:pPr>
    <w:rPr>
      <w:rFonts w:ascii="Times New Roman" w:hAnsi="Times New Roman" w:eastAsia="宋体" w:cs="Times New Roman"/>
      <w:lang w:val="en-US" w:eastAsia="zh-CN" w:bidi="ar-SA"/>
    </w:rPr>
  </w:style>
  <w:style w:type="paragraph" w:customStyle="1" w:styleId="417">
    <w:name w:val="表头居左"/>
    <w:basedOn w:val="418"/>
    <w:qFormat/>
    <w:uiPriority w:val="0"/>
    <w:pPr>
      <w:spacing w:beforeLines="0" w:line="260" w:lineRule="exact"/>
      <w:ind w:firstLine="254"/>
      <w:jc w:val="both"/>
    </w:pPr>
  </w:style>
  <w:style w:type="paragraph" w:customStyle="1" w:styleId="418">
    <w:name w:val="表头居右"/>
    <w:basedOn w:val="189"/>
    <w:qFormat/>
    <w:uiPriority w:val="0"/>
    <w:pPr>
      <w:widowControl/>
      <w:adjustRightInd/>
      <w:snapToGrid/>
      <w:spacing w:beforeLines="100" w:line="240" w:lineRule="auto"/>
      <w:ind w:firstLine="240" w:firstLineChars="100"/>
    </w:pPr>
    <w:rPr>
      <w:b w:val="0"/>
    </w:rPr>
  </w:style>
  <w:style w:type="paragraph" w:customStyle="1" w:styleId="419">
    <w:name w:val="WW-列表 2"/>
    <w:basedOn w:val="1"/>
    <w:qFormat/>
    <w:uiPriority w:val="0"/>
    <w:pPr>
      <w:suppressAutoHyphens/>
      <w:spacing w:line="240" w:lineRule="auto"/>
      <w:ind w:left="840" w:hanging="420" w:firstLineChars="0"/>
      <w:jc w:val="both"/>
    </w:pPr>
    <w:rPr>
      <w:rFonts w:ascii="宋体" w:hAnsi="宋体" w:eastAsia="宋体"/>
      <w:kern w:val="1"/>
      <w:sz w:val="21"/>
      <w:szCs w:val="20"/>
      <w:lang w:eastAsia="ar-SA"/>
    </w:rPr>
  </w:style>
  <w:style w:type="paragraph" w:customStyle="1" w:styleId="420">
    <w:name w:val="流程图"/>
    <w:basedOn w:val="36"/>
    <w:qFormat/>
    <w:uiPriority w:val="0"/>
    <w:pPr>
      <w:ind w:firstLine="480"/>
      <w:jc w:val="both"/>
    </w:pPr>
    <w:rPr>
      <w:sz w:val="18"/>
      <w:szCs w:val="20"/>
    </w:rPr>
  </w:style>
  <w:style w:type="paragraph" w:customStyle="1" w:styleId="421">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Arial Unicode MS" w:hAnsi="Arial Unicode MS" w:eastAsia="Arial Unicode MS"/>
      <w:kern w:val="0"/>
      <w:sz w:val="20"/>
      <w:szCs w:val="20"/>
    </w:rPr>
  </w:style>
  <w:style w:type="paragraph" w:customStyle="1" w:styleId="422">
    <w:name w:val="样式 样式 标题 3 + 首行缩进:  2 字符 段前: 6 磅 段后: 6 磅 行距: 最小值 24 磅 + 首行缩进:  1..."/>
    <w:basedOn w:val="361"/>
    <w:qFormat/>
    <w:uiPriority w:val="0"/>
    <w:pPr>
      <w:ind w:firstLine="280"/>
    </w:pPr>
    <w:rPr>
      <w:b w:val="0"/>
    </w:rPr>
  </w:style>
  <w:style w:type="paragraph" w:customStyle="1" w:styleId="423">
    <w:name w:val="样式 标题 2 + 段前: 6 磅 段后: 6 磅 行距: 最小值 24 磅"/>
    <w:basedOn w:val="6"/>
    <w:qFormat/>
    <w:uiPriority w:val="0"/>
    <w:pPr>
      <w:adjustRightInd w:val="0"/>
      <w:snapToGrid w:val="0"/>
      <w:spacing w:before="120" w:after="120" w:line="480" w:lineRule="atLeast"/>
      <w:jc w:val="both"/>
    </w:pPr>
    <w:rPr>
      <w:b w:val="0"/>
      <w:bCs w:val="0"/>
      <w:kern w:val="2"/>
      <w:szCs w:val="20"/>
    </w:rPr>
  </w:style>
  <w:style w:type="paragraph" w:customStyle="1" w:styleId="424">
    <w:name w:val="块项目"/>
    <w:next w:val="1"/>
    <w:qFormat/>
    <w:uiPriority w:val="0"/>
    <w:pPr>
      <w:tabs>
        <w:tab w:val="left" w:pos="840"/>
      </w:tabs>
      <w:spacing w:before="120" w:after="120"/>
      <w:ind w:firstLine="420"/>
    </w:pPr>
    <w:rPr>
      <w:rFonts w:ascii="Times New Roman" w:hAnsi="Times New Roman" w:eastAsia="宋体" w:cs="Times New Roman"/>
      <w:b/>
      <w:spacing w:val="20"/>
      <w:sz w:val="24"/>
      <w:lang w:val="en-US" w:eastAsia="zh-CN" w:bidi="ar-SA"/>
    </w:rPr>
  </w:style>
  <w:style w:type="paragraph" w:customStyle="1" w:styleId="425">
    <w:name w:val="7表格(治)"/>
    <w:qFormat/>
    <w:uiPriority w:val="0"/>
    <w:pPr>
      <w:widowControl w:val="0"/>
      <w:spacing w:line="320" w:lineRule="exact"/>
      <w:jc w:val="center"/>
    </w:pPr>
    <w:rPr>
      <w:rFonts w:ascii="宋体" w:hAnsi="宋体" w:eastAsia="宋体" w:cs="Times New Roman"/>
      <w:sz w:val="21"/>
      <w:lang w:val="en-US" w:eastAsia="zh-CN" w:bidi="ar-SA"/>
    </w:rPr>
  </w:style>
  <w:style w:type="paragraph" w:customStyle="1" w:styleId="426">
    <w:name w:val="默认段落字体 Para Char Char Char Char"/>
    <w:basedOn w:val="1"/>
    <w:qFormat/>
    <w:uiPriority w:val="0"/>
    <w:pPr>
      <w:ind w:firstLine="200"/>
      <w:jc w:val="both"/>
    </w:pPr>
    <w:rPr>
      <w:rFonts w:ascii="宋体" w:hAnsi="宋体" w:eastAsia="宋体"/>
      <w:sz w:val="24"/>
      <w:szCs w:val="20"/>
    </w:rPr>
  </w:style>
  <w:style w:type="paragraph" w:customStyle="1" w:styleId="427">
    <w:name w:val="表格2"/>
    <w:basedOn w:val="1"/>
    <w:qFormat/>
    <w:uiPriority w:val="0"/>
    <w:pPr>
      <w:spacing w:beforeLines="5" w:line="240" w:lineRule="auto"/>
      <w:ind w:firstLine="0" w:firstLineChars="0"/>
      <w:jc w:val="center"/>
    </w:pPr>
    <w:rPr>
      <w:rFonts w:ascii="宋体" w:eastAsia="宋体"/>
      <w:sz w:val="21"/>
      <w:szCs w:val="20"/>
    </w:rPr>
  </w:style>
  <w:style w:type="paragraph" w:customStyle="1" w:styleId="428">
    <w:name w:val="Body Text 21"/>
    <w:basedOn w:val="1"/>
    <w:qFormat/>
    <w:uiPriority w:val="0"/>
    <w:pPr>
      <w:adjustRightInd w:val="0"/>
      <w:spacing w:line="240" w:lineRule="auto"/>
      <w:ind w:firstLine="0" w:firstLineChars="0"/>
      <w:jc w:val="both"/>
      <w:textAlignment w:val="baseline"/>
    </w:pPr>
    <w:rPr>
      <w:rFonts w:eastAsia="仿宋体"/>
      <w:sz w:val="24"/>
      <w:szCs w:val="20"/>
    </w:rPr>
  </w:style>
  <w:style w:type="paragraph" w:customStyle="1" w:styleId="429">
    <w:name w:val="xl63"/>
    <w:basedOn w:val="1"/>
    <w:qFormat/>
    <w:uiPriority w:val="0"/>
    <w:pPr>
      <w:widowControl/>
      <w:spacing w:before="100" w:after="100" w:line="240" w:lineRule="auto"/>
      <w:ind w:firstLine="0" w:firstLineChars="0"/>
      <w:jc w:val="center"/>
      <w:textAlignment w:val="center"/>
    </w:pPr>
    <w:rPr>
      <w:rFonts w:hint="eastAsia" w:ascii="黑体" w:hAnsi="宋体" w:eastAsia="黑体"/>
      <w:kern w:val="0"/>
      <w:sz w:val="24"/>
      <w:szCs w:val="20"/>
    </w:rPr>
  </w:style>
  <w:style w:type="paragraph" w:customStyle="1" w:styleId="430">
    <w:name w:val="项目符号2"/>
    <w:basedOn w:val="1"/>
    <w:qFormat/>
    <w:uiPriority w:val="0"/>
    <w:pPr>
      <w:tabs>
        <w:tab w:val="left" w:pos="720"/>
      </w:tabs>
      <w:overflowPunct w:val="0"/>
      <w:snapToGrid w:val="0"/>
      <w:spacing w:line="480" w:lineRule="exact"/>
      <w:ind w:left="720" w:hanging="720" w:firstLineChars="0"/>
      <w:jc w:val="both"/>
    </w:pPr>
    <w:rPr>
      <w:rFonts w:ascii="Arial" w:hAnsi="Arial"/>
      <w:szCs w:val="20"/>
    </w:rPr>
  </w:style>
  <w:style w:type="paragraph" w:customStyle="1" w:styleId="431">
    <w:name w:val="样式 首行缩进:  2 字符5"/>
    <w:basedOn w:val="1"/>
    <w:qFormat/>
    <w:uiPriority w:val="0"/>
    <w:pPr>
      <w:spacing w:line="520" w:lineRule="exact"/>
      <w:jc w:val="both"/>
    </w:pPr>
    <w:rPr>
      <w:rFonts w:eastAsia="宋体"/>
      <w:sz w:val="24"/>
      <w:szCs w:val="20"/>
    </w:rPr>
  </w:style>
  <w:style w:type="paragraph" w:customStyle="1" w:styleId="432">
    <w:name w:val="正文-中宋 小4"/>
    <w:qFormat/>
    <w:uiPriority w:val="0"/>
    <w:pPr>
      <w:overflowPunct w:val="0"/>
      <w:autoSpaceDE w:val="0"/>
      <w:autoSpaceDN w:val="0"/>
      <w:adjustRightInd w:val="0"/>
      <w:snapToGrid w:val="0"/>
      <w:spacing w:line="500" w:lineRule="exact"/>
      <w:ind w:firstLine="480"/>
      <w:textAlignment w:val="center"/>
    </w:pPr>
    <w:rPr>
      <w:rFonts w:ascii="Times New Roman" w:hAnsi="Times New Roman" w:eastAsia="华文中宋" w:cs="Times New Roman"/>
      <w:sz w:val="24"/>
      <w:lang w:val="en-US" w:eastAsia="zh-CN" w:bidi="ar-SA"/>
    </w:rPr>
  </w:style>
  <w:style w:type="paragraph" w:customStyle="1" w:styleId="433">
    <w:name w:val="样式 四号 行距: 1.0 倍行距"/>
    <w:basedOn w:val="1"/>
    <w:qFormat/>
    <w:uiPriority w:val="0"/>
    <w:pPr>
      <w:ind w:firstLine="0" w:firstLineChars="0"/>
      <w:jc w:val="both"/>
    </w:pPr>
    <w:rPr>
      <w:rFonts w:eastAsia="宋体"/>
      <w:szCs w:val="20"/>
    </w:rPr>
  </w:style>
  <w:style w:type="paragraph" w:customStyle="1" w:styleId="434">
    <w:name w:val="样式 标题 3标题 3 Char条标题1.1.13h33rd levelH3l3CT + 段前: 0.5 行 ..."/>
    <w:basedOn w:val="7"/>
    <w:qFormat/>
    <w:uiPriority w:val="0"/>
    <w:pPr>
      <w:tabs>
        <w:tab w:val="left" w:pos="720"/>
        <w:tab w:val="left" w:pos="900"/>
        <w:tab w:val="left" w:pos="1260"/>
        <w:tab w:val="left" w:pos="1800"/>
      </w:tabs>
      <w:adjustRightInd w:val="0"/>
      <w:spacing w:beforeLines="50" w:afterLines="50" w:line="240" w:lineRule="auto"/>
      <w:ind w:left="1080" w:hanging="1080"/>
      <w:jc w:val="both"/>
      <w:textAlignment w:val="baseline"/>
    </w:pPr>
    <w:rPr>
      <w:rFonts w:ascii="宋体" w:hAnsi="宋体" w:eastAsia="宋体"/>
      <w:b w:val="0"/>
      <w:bCs w:val="0"/>
      <w:szCs w:val="20"/>
    </w:rPr>
  </w:style>
  <w:style w:type="paragraph" w:customStyle="1" w:styleId="435">
    <w:name w:val="图标题"/>
    <w:basedOn w:val="1"/>
    <w:qFormat/>
    <w:uiPriority w:val="0"/>
    <w:pPr>
      <w:spacing w:line="520" w:lineRule="exact"/>
      <w:ind w:firstLine="0" w:firstLineChars="0"/>
      <w:jc w:val="center"/>
    </w:pPr>
    <w:rPr>
      <w:rFonts w:ascii="黑体" w:eastAsia="黑体"/>
      <w:sz w:val="24"/>
      <w:szCs w:val="20"/>
    </w:rPr>
  </w:style>
  <w:style w:type="paragraph" w:customStyle="1" w:styleId="436">
    <w:name w:val="样式 首行缩进:  2 字符9"/>
    <w:basedOn w:val="1"/>
    <w:qFormat/>
    <w:uiPriority w:val="0"/>
    <w:pPr>
      <w:spacing w:line="520" w:lineRule="exact"/>
      <w:jc w:val="both"/>
    </w:pPr>
    <w:rPr>
      <w:rFonts w:eastAsia="宋体"/>
      <w:sz w:val="24"/>
      <w:szCs w:val="20"/>
    </w:rPr>
  </w:style>
  <w:style w:type="paragraph" w:customStyle="1" w:styleId="437">
    <w:name w:val="生物中文类名"/>
    <w:basedOn w:val="1"/>
    <w:qFormat/>
    <w:uiPriority w:val="0"/>
    <w:pPr>
      <w:tabs>
        <w:tab w:val="left" w:pos="-120"/>
      </w:tabs>
      <w:overflowPunct w:val="0"/>
      <w:topLinePunct/>
      <w:autoSpaceDE w:val="0"/>
      <w:adjustRightInd w:val="0"/>
      <w:snapToGrid w:val="0"/>
      <w:spacing w:before="60" w:afterLines="50" w:line="310" w:lineRule="atLeast"/>
      <w:ind w:firstLine="454" w:firstLineChars="0"/>
      <w:jc w:val="both"/>
    </w:pPr>
    <w:rPr>
      <w:rFonts w:eastAsia="宋体"/>
      <w:b/>
      <w:spacing w:val="20"/>
      <w:sz w:val="24"/>
      <w:szCs w:val="20"/>
    </w:rPr>
  </w:style>
  <w:style w:type="paragraph" w:customStyle="1" w:styleId="438">
    <w:name w:val="表内"/>
    <w:basedOn w:val="1"/>
    <w:qFormat/>
    <w:uiPriority w:val="0"/>
    <w:pPr>
      <w:spacing w:line="240" w:lineRule="auto"/>
      <w:ind w:firstLine="0" w:firstLineChars="0"/>
      <w:jc w:val="center"/>
    </w:pPr>
    <w:rPr>
      <w:rFonts w:eastAsia="宋体"/>
      <w:sz w:val="21"/>
      <w:szCs w:val="20"/>
    </w:rPr>
  </w:style>
  <w:style w:type="paragraph" w:customStyle="1" w:styleId="439">
    <w:name w:val="Char1 Char Char Char1"/>
    <w:basedOn w:val="1"/>
    <w:qFormat/>
    <w:uiPriority w:val="0"/>
    <w:pPr>
      <w:snapToGrid w:val="0"/>
      <w:ind w:firstLine="529"/>
      <w:jc w:val="both"/>
    </w:pPr>
    <w:rPr>
      <w:rFonts w:ascii="宋体" w:hAnsi="宋体" w:eastAsia="宋体"/>
      <w:b/>
      <w:sz w:val="21"/>
      <w:szCs w:val="20"/>
    </w:rPr>
  </w:style>
  <w:style w:type="paragraph" w:customStyle="1" w:styleId="440">
    <w:name w:val="正式文字"/>
    <w:basedOn w:val="46"/>
    <w:qFormat/>
    <w:uiPriority w:val="0"/>
    <w:pPr>
      <w:adjustRightInd w:val="0"/>
      <w:snapToGrid w:val="0"/>
      <w:spacing w:line="312" w:lineRule="auto"/>
      <w:ind w:firstLine="567"/>
      <w:textAlignment w:val="baseline"/>
    </w:pPr>
    <w:rPr>
      <w:spacing w:val="6"/>
      <w:sz w:val="28"/>
    </w:rPr>
  </w:style>
  <w:style w:type="paragraph" w:customStyle="1" w:styleId="441">
    <w:name w:val="表格内正文"/>
    <w:qFormat/>
    <w:uiPriority w:val="0"/>
    <w:pPr>
      <w:widowControl w:val="0"/>
      <w:spacing w:line="360" w:lineRule="exact"/>
      <w:ind w:firstLine="420"/>
      <w:jc w:val="both"/>
    </w:pPr>
    <w:rPr>
      <w:rFonts w:ascii="Times New Roman" w:hAnsi="Times New Roman" w:eastAsia="宋体" w:cs="Times New Roman"/>
      <w:kern w:val="2"/>
      <w:sz w:val="21"/>
      <w:lang w:val="en-US" w:eastAsia="zh-CN" w:bidi="ar-SA"/>
    </w:rPr>
  </w:style>
  <w:style w:type="paragraph" w:customStyle="1" w:styleId="442">
    <w:name w:val="6"/>
    <w:basedOn w:val="7"/>
    <w:qFormat/>
    <w:uiPriority w:val="0"/>
    <w:pPr>
      <w:tabs>
        <w:tab w:val="left" w:pos="360"/>
        <w:tab w:val="left" w:pos="900"/>
      </w:tabs>
      <w:snapToGrid w:val="0"/>
      <w:ind w:left="542" w:leftChars="-12" w:firstLine="200" w:firstLineChars="200"/>
    </w:pPr>
    <w:rPr>
      <w:rFonts w:ascii="Arial" w:hAnsi="Arial" w:eastAsia="宋体"/>
      <w:bCs w:val="0"/>
      <w:szCs w:val="20"/>
    </w:rPr>
  </w:style>
  <w:style w:type="paragraph" w:customStyle="1" w:styleId="443">
    <w:name w:val="样式 行距: 固定值 24 磅"/>
    <w:basedOn w:val="1"/>
    <w:qFormat/>
    <w:uiPriority w:val="0"/>
    <w:pPr>
      <w:spacing w:line="480" w:lineRule="exact"/>
      <w:ind w:firstLine="200"/>
      <w:jc w:val="both"/>
    </w:pPr>
    <w:rPr>
      <w:rFonts w:eastAsia="宋体"/>
      <w:sz w:val="24"/>
      <w:szCs w:val="20"/>
    </w:rPr>
  </w:style>
  <w:style w:type="paragraph" w:customStyle="1" w:styleId="444">
    <w:name w:val="Char2 Char Char Char"/>
    <w:basedOn w:val="1"/>
    <w:qFormat/>
    <w:uiPriority w:val="0"/>
    <w:pPr>
      <w:adjustRightInd w:val="0"/>
      <w:snapToGrid w:val="0"/>
      <w:spacing w:line="240" w:lineRule="auto"/>
      <w:ind w:firstLine="0" w:firstLineChars="0"/>
      <w:jc w:val="both"/>
    </w:pPr>
    <w:rPr>
      <w:rFonts w:eastAsia="黑体"/>
      <w:snapToGrid w:val="0"/>
      <w:sz w:val="24"/>
      <w:szCs w:val="20"/>
    </w:rPr>
  </w:style>
  <w:style w:type="paragraph" w:customStyle="1" w:styleId="445">
    <w:name w:val="报告正文"/>
    <w:basedOn w:val="1"/>
    <w:next w:val="1"/>
    <w:qFormat/>
    <w:uiPriority w:val="0"/>
    <w:pPr>
      <w:ind w:firstLine="0" w:firstLineChars="0"/>
      <w:jc w:val="both"/>
    </w:pPr>
    <w:rPr>
      <w:rFonts w:eastAsia="宋体"/>
      <w:sz w:val="24"/>
      <w:szCs w:val="20"/>
    </w:rPr>
  </w:style>
  <w:style w:type="paragraph" w:customStyle="1" w:styleId="446">
    <w:name w:val="小四表格"/>
    <w:basedOn w:val="1"/>
    <w:next w:val="1"/>
    <w:qFormat/>
    <w:uiPriority w:val="0"/>
    <w:pPr>
      <w:snapToGrid w:val="0"/>
      <w:spacing w:line="240" w:lineRule="auto"/>
      <w:ind w:firstLine="0" w:firstLineChars="0"/>
      <w:jc w:val="center"/>
    </w:pPr>
    <w:rPr>
      <w:rFonts w:ascii="Arial" w:hAnsi="Arial" w:eastAsia="宋体"/>
      <w:snapToGrid w:val="0"/>
      <w:sz w:val="24"/>
      <w:szCs w:val="20"/>
    </w:rPr>
  </w:style>
  <w:style w:type="paragraph" w:customStyle="1" w:styleId="447">
    <w:name w:val="默认段落字体 Para Char Char Char Char Char Char Char"/>
    <w:basedOn w:val="1"/>
    <w:qFormat/>
    <w:uiPriority w:val="0"/>
    <w:pPr>
      <w:adjustRightInd w:val="0"/>
      <w:ind w:firstLine="0" w:firstLineChars="0"/>
      <w:jc w:val="both"/>
      <w:textAlignment w:val="baseline"/>
    </w:pPr>
    <w:rPr>
      <w:rFonts w:eastAsia="宋体"/>
      <w:kern w:val="0"/>
      <w:sz w:val="24"/>
      <w:szCs w:val="20"/>
    </w:rPr>
  </w:style>
  <w:style w:type="paragraph" w:customStyle="1" w:styleId="448">
    <w:name w:val="样式 题注 + 首行缩进:  2 字符1"/>
    <w:basedOn w:val="24"/>
    <w:qFormat/>
    <w:uiPriority w:val="0"/>
    <w:pPr>
      <w:keepNext/>
      <w:spacing w:before="152" w:after="160"/>
      <w:jc w:val="both"/>
    </w:pPr>
    <w:rPr>
      <w:rFonts w:cs="Times New Roman"/>
      <w:sz w:val="21"/>
    </w:rPr>
  </w:style>
  <w:style w:type="paragraph" w:customStyle="1" w:styleId="449">
    <w:name w:val="正文dg"/>
    <w:basedOn w:val="1"/>
    <w:link w:val="1191"/>
    <w:qFormat/>
    <w:uiPriority w:val="0"/>
    <w:pPr>
      <w:spacing w:line="520" w:lineRule="exact"/>
      <w:ind w:firstLine="480"/>
      <w:jc w:val="both"/>
    </w:pPr>
    <w:rPr>
      <w:rFonts w:ascii="新宋体" w:hAnsi="新宋体" w:eastAsia="新宋体" w:cs="黑体"/>
      <w:sz w:val="24"/>
      <w:szCs w:val="24"/>
    </w:rPr>
  </w:style>
  <w:style w:type="paragraph" w:customStyle="1" w:styleId="450">
    <w:name w:val="样式 标题 3 + 首行缩进:  2 字符"/>
    <w:basedOn w:val="7"/>
    <w:qFormat/>
    <w:uiPriority w:val="0"/>
    <w:pPr>
      <w:spacing w:before="60" w:after="60" w:line="440" w:lineRule="atLeast"/>
      <w:jc w:val="both"/>
    </w:pPr>
    <w:rPr>
      <w:rFonts w:eastAsia="宋体"/>
      <w:bCs w:val="0"/>
      <w:sz w:val="24"/>
      <w:szCs w:val="20"/>
    </w:rPr>
  </w:style>
  <w:style w:type="paragraph" w:customStyle="1" w:styleId="451">
    <w:name w:val="样式 首行缩进:  2 字符10"/>
    <w:basedOn w:val="1"/>
    <w:qFormat/>
    <w:uiPriority w:val="0"/>
    <w:pPr>
      <w:spacing w:line="520" w:lineRule="exact"/>
      <w:jc w:val="both"/>
    </w:pPr>
    <w:rPr>
      <w:rFonts w:eastAsia="宋体"/>
      <w:sz w:val="24"/>
      <w:szCs w:val="20"/>
    </w:rPr>
  </w:style>
  <w:style w:type="paragraph" w:customStyle="1" w:styleId="452">
    <w:name w:val="表格用字 Char1"/>
    <w:basedOn w:val="77"/>
    <w:qFormat/>
    <w:uiPriority w:val="0"/>
    <w:pPr>
      <w:spacing w:after="0" w:line="0" w:lineRule="atLeast"/>
      <w:ind w:firstLine="0" w:firstLineChars="0"/>
      <w:jc w:val="both"/>
    </w:pPr>
    <w:rPr>
      <w:rFonts w:hint="eastAsia" w:eastAsia="仿宋_GB2312"/>
      <w:sz w:val="21"/>
      <w:szCs w:val="20"/>
    </w:rPr>
  </w:style>
  <w:style w:type="paragraph" w:customStyle="1" w:styleId="453">
    <w:name w:val="8说明(治)"/>
    <w:basedOn w:val="1"/>
    <w:next w:val="300"/>
    <w:qFormat/>
    <w:uiPriority w:val="0"/>
    <w:pPr>
      <w:spacing w:line="240" w:lineRule="auto"/>
      <w:ind w:firstLine="480"/>
      <w:jc w:val="both"/>
    </w:pPr>
    <w:rPr>
      <w:rFonts w:ascii="宋体" w:hAnsi="宋体" w:eastAsia="宋体"/>
      <w:sz w:val="24"/>
      <w:szCs w:val="20"/>
    </w:rPr>
  </w:style>
  <w:style w:type="paragraph" w:customStyle="1" w:styleId="454">
    <w:name w:val="样式7"/>
    <w:basedOn w:val="7"/>
    <w:qFormat/>
    <w:uiPriority w:val="0"/>
    <w:pPr>
      <w:tabs>
        <w:tab w:val="left" w:pos="720"/>
        <w:tab w:val="left" w:pos="900"/>
        <w:tab w:val="left" w:pos="1260"/>
        <w:tab w:val="left" w:pos="1800"/>
      </w:tabs>
      <w:spacing w:line="240" w:lineRule="auto"/>
      <w:ind w:left="720" w:hanging="720"/>
      <w:jc w:val="both"/>
    </w:pPr>
    <w:rPr>
      <w:rFonts w:ascii="Arial" w:hAnsi="Arial" w:eastAsia="宋体"/>
      <w:b w:val="0"/>
      <w:bCs w:val="0"/>
      <w:szCs w:val="20"/>
    </w:rPr>
  </w:style>
  <w:style w:type="paragraph" w:customStyle="1" w:styleId="455">
    <w:name w:val="p0"/>
    <w:basedOn w:val="1"/>
    <w:qFormat/>
    <w:uiPriority w:val="0"/>
    <w:pPr>
      <w:widowControl/>
      <w:spacing w:before="100" w:beforeAutospacing="1" w:after="100" w:afterAutospacing="1" w:line="240" w:lineRule="auto"/>
      <w:ind w:firstLine="0" w:firstLineChars="0"/>
    </w:pPr>
    <w:rPr>
      <w:rFonts w:ascii="宋体" w:hAnsi="宋体" w:eastAsia="宋体" w:cs="宋体"/>
      <w:kern w:val="0"/>
      <w:sz w:val="24"/>
      <w:szCs w:val="24"/>
    </w:rPr>
  </w:style>
  <w:style w:type="paragraph" w:customStyle="1" w:styleId="456">
    <w:name w:val="表内五中"/>
    <w:basedOn w:val="1"/>
    <w:qFormat/>
    <w:uiPriority w:val="0"/>
    <w:pPr>
      <w:tabs>
        <w:tab w:val="left" w:pos="-120"/>
      </w:tabs>
      <w:spacing w:before="60" w:line="310" w:lineRule="atLeast"/>
      <w:ind w:firstLine="0" w:firstLineChars="0"/>
      <w:jc w:val="center"/>
    </w:pPr>
    <w:rPr>
      <w:rFonts w:eastAsia="宋体"/>
      <w:sz w:val="21"/>
      <w:szCs w:val="20"/>
    </w:rPr>
  </w:style>
  <w:style w:type="paragraph" w:customStyle="1" w:styleId="457">
    <w:name w:val="正式表格"/>
    <w:basedOn w:val="440"/>
    <w:qFormat/>
    <w:uiPriority w:val="0"/>
    <w:pPr>
      <w:spacing w:before="60" w:after="60" w:line="240" w:lineRule="auto"/>
      <w:ind w:firstLine="0"/>
      <w:jc w:val="center"/>
      <w:textAlignment w:val="auto"/>
    </w:pPr>
    <w:rPr>
      <w:rFonts w:hAnsi="宋体"/>
      <w:sz w:val="24"/>
    </w:rPr>
  </w:style>
  <w:style w:type="paragraph" w:customStyle="1" w:styleId="458">
    <w:name w:val="样式节"/>
    <w:basedOn w:val="1"/>
    <w:qFormat/>
    <w:uiPriority w:val="0"/>
    <w:pPr>
      <w:adjustRightInd w:val="0"/>
      <w:snapToGrid w:val="0"/>
      <w:spacing w:before="120" w:after="120" w:line="312" w:lineRule="auto"/>
      <w:ind w:firstLine="567" w:firstLineChars="0"/>
      <w:jc w:val="both"/>
    </w:pPr>
    <w:rPr>
      <w:rFonts w:ascii="宋体" w:hAnsi="宋体" w:eastAsia="宋体"/>
      <w:b/>
      <w:spacing w:val="6"/>
      <w:sz w:val="32"/>
      <w:szCs w:val="20"/>
    </w:rPr>
  </w:style>
  <w:style w:type="paragraph" w:customStyle="1" w:styleId="459">
    <w:name w:val="中文报告书样式"/>
    <w:basedOn w:val="1"/>
    <w:qFormat/>
    <w:uiPriority w:val="0"/>
    <w:pPr>
      <w:adjustRightInd w:val="0"/>
      <w:spacing w:line="520" w:lineRule="exact"/>
      <w:ind w:firstLine="578" w:firstLineChars="0"/>
      <w:jc w:val="both"/>
      <w:textAlignment w:val="baseline"/>
    </w:pPr>
    <w:rPr>
      <w:rFonts w:eastAsia="宋体"/>
      <w:kern w:val="24"/>
      <w:szCs w:val="20"/>
    </w:rPr>
  </w:style>
  <w:style w:type="paragraph" w:customStyle="1" w:styleId="460">
    <w:name w:val="样式 正文文本缩进 2正文文字缩进 2 + 四号 蓝色"/>
    <w:basedOn w:val="52"/>
    <w:qFormat/>
    <w:uiPriority w:val="0"/>
    <w:pPr>
      <w:adjustRightInd w:val="0"/>
      <w:spacing w:after="0" w:line="480" w:lineRule="exact"/>
      <w:ind w:left="0" w:leftChars="0" w:firstLine="709" w:firstLineChars="0"/>
      <w:jc w:val="both"/>
      <w:textAlignment w:val="baseline"/>
    </w:pPr>
    <w:rPr>
      <w:color w:val="0000FF"/>
      <w:szCs w:val="20"/>
    </w:rPr>
  </w:style>
  <w:style w:type="paragraph" w:customStyle="1" w:styleId="461">
    <w:name w:val="正文文本 21"/>
    <w:basedOn w:val="1"/>
    <w:qFormat/>
    <w:uiPriority w:val="0"/>
    <w:pPr>
      <w:adjustRightInd w:val="0"/>
      <w:spacing w:line="432" w:lineRule="auto"/>
      <w:ind w:firstLine="480" w:firstLineChars="0"/>
      <w:jc w:val="both"/>
    </w:pPr>
    <w:rPr>
      <w:rFonts w:eastAsia="宋体"/>
      <w:sz w:val="24"/>
      <w:szCs w:val="20"/>
    </w:rPr>
  </w:style>
  <w:style w:type="paragraph" w:customStyle="1" w:styleId="462">
    <w:name w:val="图表"/>
    <w:basedOn w:val="74"/>
    <w:qFormat/>
    <w:uiPriority w:val="0"/>
    <w:pPr>
      <w:spacing w:line="240" w:lineRule="auto"/>
      <w:ind w:left="0" w:leftChars="0" w:firstLine="0" w:firstLineChars="0"/>
      <w:jc w:val="center"/>
    </w:pPr>
    <w:rPr>
      <w:sz w:val="21"/>
      <w:szCs w:val="21"/>
    </w:rPr>
  </w:style>
  <w:style w:type="paragraph" w:customStyle="1" w:styleId="463">
    <w:name w:val="Char1 Char Char Char3"/>
    <w:basedOn w:val="1"/>
    <w:qFormat/>
    <w:uiPriority w:val="0"/>
    <w:pPr>
      <w:snapToGrid w:val="0"/>
      <w:ind w:firstLine="529"/>
      <w:jc w:val="both"/>
    </w:pPr>
    <w:rPr>
      <w:rFonts w:ascii="宋体" w:hAnsi="宋体" w:eastAsia="宋体"/>
      <w:b/>
      <w:sz w:val="21"/>
      <w:szCs w:val="20"/>
    </w:rPr>
  </w:style>
  <w:style w:type="paragraph" w:customStyle="1" w:styleId="464">
    <w:name w:val="图"/>
    <w:basedOn w:val="435"/>
    <w:qFormat/>
    <w:uiPriority w:val="0"/>
    <w:pPr>
      <w:spacing w:line="240" w:lineRule="auto"/>
    </w:pPr>
  </w:style>
  <w:style w:type="paragraph" w:customStyle="1" w:styleId="465">
    <w:name w:val="1说明"/>
    <w:basedOn w:val="249"/>
    <w:qFormat/>
    <w:uiPriority w:val="0"/>
    <w:rPr>
      <w:kern w:val="2"/>
      <w:sz w:val="21"/>
    </w:rPr>
  </w:style>
  <w:style w:type="paragraph" w:customStyle="1" w:styleId="466">
    <w:name w:val="样式 题注 + 两端对齐"/>
    <w:basedOn w:val="24"/>
    <w:qFormat/>
    <w:uiPriority w:val="0"/>
    <w:pPr>
      <w:keepNext/>
      <w:ind w:firstLine="0" w:firstLineChars="0"/>
      <w:jc w:val="center"/>
    </w:pPr>
    <w:rPr>
      <w:rFonts w:ascii="Times New Roman" w:hAnsi="Times New Roman" w:eastAsia="宋体" w:cs="Times New Roman"/>
      <w:sz w:val="24"/>
    </w:rPr>
  </w:style>
  <w:style w:type="paragraph" w:customStyle="1" w:styleId="467">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99CC00"/>
      <w:spacing w:before="100" w:beforeAutospacing="1" w:after="100" w:afterAutospacing="1" w:line="240" w:lineRule="auto"/>
      <w:ind w:firstLine="0" w:firstLineChars="0"/>
      <w:jc w:val="center"/>
      <w:textAlignment w:val="center"/>
    </w:pPr>
    <w:rPr>
      <w:rFonts w:ascii="Arial Unicode MS" w:hAnsi="Arial Unicode MS" w:eastAsia="Arial Unicode MS"/>
      <w:kern w:val="0"/>
      <w:sz w:val="20"/>
      <w:szCs w:val="20"/>
    </w:rPr>
  </w:style>
  <w:style w:type="paragraph" w:customStyle="1" w:styleId="468">
    <w:name w:val="简单回函地址"/>
    <w:basedOn w:val="1"/>
    <w:qFormat/>
    <w:uiPriority w:val="0"/>
    <w:pPr>
      <w:keepNext/>
      <w:spacing w:line="400" w:lineRule="exact"/>
      <w:ind w:firstLine="0" w:firstLineChars="0"/>
      <w:jc w:val="both"/>
    </w:pPr>
    <w:rPr>
      <w:rFonts w:eastAsia="宋体"/>
      <w:spacing w:val="8"/>
      <w:kern w:val="28"/>
      <w:sz w:val="24"/>
      <w:szCs w:val="20"/>
    </w:rPr>
  </w:style>
  <w:style w:type="paragraph" w:customStyle="1" w:styleId="469">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Arial Unicode MS" w:hAnsi="Arial Unicode MS" w:eastAsia="宋体"/>
      <w:kern w:val="0"/>
      <w:sz w:val="18"/>
      <w:szCs w:val="20"/>
    </w:rPr>
  </w:style>
  <w:style w:type="paragraph" w:customStyle="1" w:styleId="470">
    <w:name w:val="font8"/>
    <w:basedOn w:val="1"/>
    <w:qFormat/>
    <w:uiPriority w:val="0"/>
    <w:pPr>
      <w:widowControl/>
      <w:spacing w:before="100" w:beforeAutospacing="1" w:after="100" w:afterAutospacing="1" w:line="240" w:lineRule="auto"/>
      <w:ind w:firstLine="0" w:firstLineChars="0"/>
    </w:pPr>
    <w:rPr>
      <w:rFonts w:hint="eastAsia" w:ascii="宋体" w:hAnsi="宋体" w:eastAsia="宋体"/>
      <w:color w:val="000000"/>
      <w:kern w:val="0"/>
      <w:sz w:val="18"/>
      <w:szCs w:val="20"/>
    </w:rPr>
  </w:style>
  <w:style w:type="paragraph" w:customStyle="1" w:styleId="471">
    <w:name w:val="正文 Char Char Char"/>
    <w:basedOn w:val="1"/>
    <w:qFormat/>
    <w:uiPriority w:val="0"/>
    <w:pPr>
      <w:spacing w:line="520" w:lineRule="exact"/>
      <w:ind w:firstLine="200"/>
      <w:jc w:val="both"/>
    </w:pPr>
    <w:rPr>
      <w:rFonts w:eastAsia="宋体"/>
      <w:sz w:val="24"/>
      <w:szCs w:val="20"/>
    </w:rPr>
  </w:style>
  <w:style w:type="paragraph" w:customStyle="1" w:styleId="472">
    <w:name w:val="样式 热电厂正文 + 四号 首行缩进:  2 字符"/>
    <w:basedOn w:val="172"/>
    <w:qFormat/>
    <w:uiPriority w:val="0"/>
    <w:pPr>
      <w:spacing w:line="480" w:lineRule="exact"/>
      <w:ind w:firstLine="200"/>
    </w:pPr>
  </w:style>
  <w:style w:type="paragraph" w:customStyle="1" w:styleId="473">
    <w:name w:val="编号1"/>
    <w:basedOn w:val="1"/>
    <w:qFormat/>
    <w:uiPriority w:val="0"/>
    <w:pPr>
      <w:tabs>
        <w:tab w:val="left" w:pos="1200"/>
        <w:tab w:val="left" w:pos="1260"/>
      </w:tabs>
      <w:spacing w:line="240" w:lineRule="auto"/>
      <w:ind w:firstLine="0" w:firstLineChars="0"/>
      <w:jc w:val="both"/>
    </w:pPr>
    <w:rPr>
      <w:rFonts w:eastAsia="宋体"/>
      <w:sz w:val="21"/>
      <w:szCs w:val="20"/>
    </w:rPr>
  </w:style>
  <w:style w:type="paragraph" w:customStyle="1" w:styleId="474">
    <w:name w:val="附录标识"/>
    <w:basedOn w:val="1"/>
    <w:qFormat/>
    <w:uiPriority w:val="0"/>
    <w:pPr>
      <w:widowControl/>
      <w:shd w:val="clear" w:color="FFFFFF" w:fill="FFFFFF"/>
      <w:tabs>
        <w:tab w:val="left" w:pos="425"/>
        <w:tab w:val="left" w:pos="1200"/>
        <w:tab w:val="left" w:pos="1260"/>
        <w:tab w:val="left" w:pos="6405"/>
      </w:tabs>
      <w:spacing w:before="640" w:after="200" w:line="240" w:lineRule="auto"/>
      <w:ind w:left="425" w:hanging="425" w:firstLineChars="0"/>
      <w:jc w:val="center"/>
      <w:outlineLvl w:val="0"/>
    </w:pPr>
    <w:rPr>
      <w:rFonts w:ascii="黑体" w:eastAsia="黑体"/>
      <w:kern w:val="0"/>
      <w:sz w:val="21"/>
      <w:szCs w:val="20"/>
    </w:rPr>
  </w:style>
  <w:style w:type="paragraph" w:customStyle="1" w:styleId="475">
    <w:name w:val="样式"/>
    <w:basedOn w:val="1"/>
    <w:next w:val="3"/>
    <w:qFormat/>
    <w:uiPriority w:val="0"/>
    <w:pPr>
      <w:adjustRightInd w:val="0"/>
      <w:ind w:firstLine="480" w:firstLineChars="0"/>
      <w:jc w:val="both"/>
      <w:textAlignment w:val="baseline"/>
    </w:pPr>
    <w:rPr>
      <w:rFonts w:ascii="宋体" w:eastAsia="宋体"/>
      <w:kern w:val="0"/>
      <w:sz w:val="24"/>
      <w:szCs w:val="20"/>
    </w:rPr>
  </w:style>
  <w:style w:type="paragraph" w:customStyle="1" w:styleId="476">
    <w:name w:val="标题11"/>
    <w:basedOn w:val="1"/>
    <w:qFormat/>
    <w:uiPriority w:val="0"/>
    <w:pPr>
      <w:keepNext/>
      <w:keepLines/>
      <w:tabs>
        <w:tab w:val="left" w:pos="1134"/>
      </w:tabs>
      <w:spacing w:before="120"/>
      <w:ind w:firstLine="0" w:firstLineChars="0"/>
    </w:pPr>
    <w:rPr>
      <w:rFonts w:eastAsia="宋体"/>
      <w:b/>
      <w:szCs w:val="20"/>
    </w:rPr>
  </w:style>
  <w:style w:type="paragraph" w:customStyle="1" w:styleId="477">
    <w:name w:val="Char Char Char Char Char Char Char Char Char Char Char Char Char Char Char Char Char Char Char"/>
    <w:basedOn w:val="1"/>
    <w:link w:val="1373"/>
    <w:qFormat/>
    <w:uiPriority w:val="0"/>
    <w:pPr>
      <w:ind w:firstLine="200"/>
      <w:jc w:val="both"/>
    </w:pPr>
    <w:rPr>
      <w:rFonts w:ascii="宋体" w:hAnsi="宋体" w:eastAsia="宋体"/>
      <w:sz w:val="24"/>
      <w:szCs w:val="20"/>
    </w:rPr>
  </w:style>
  <w:style w:type="paragraph" w:customStyle="1" w:styleId="478">
    <w:name w:val="样式 Times New Roman 行距: 固定值 22 磅"/>
    <w:basedOn w:val="1"/>
    <w:qFormat/>
    <w:uiPriority w:val="0"/>
    <w:pPr>
      <w:widowControl/>
      <w:spacing w:line="440" w:lineRule="exact"/>
      <w:ind w:firstLine="480"/>
      <w:jc w:val="both"/>
    </w:pPr>
    <w:rPr>
      <w:rFonts w:eastAsia="宋体"/>
      <w:kern w:val="0"/>
      <w:sz w:val="24"/>
      <w:szCs w:val="20"/>
    </w:rPr>
  </w:style>
  <w:style w:type="paragraph" w:customStyle="1" w:styleId="479">
    <w:name w:val="大妹正文 Char"/>
    <w:basedOn w:val="5"/>
    <w:qFormat/>
    <w:uiPriority w:val="0"/>
    <w:pPr>
      <w:spacing w:afterLines="100" w:line="240" w:lineRule="exact"/>
      <w:ind w:left="-126" w:leftChars="-60" w:right="-54" w:rightChars="-54"/>
      <w:outlineLvl w:val="9"/>
    </w:pPr>
    <w:rPr>
      <w:rFonts w:ascii="宋体" w:eastAsia="宋体"/>
      <w:b w:val="0"/>
      <w:bCs w:val="0"/>
      <w:sz w:val="24"/>
      <w:szCs w:val="20"/>
    </w:rPr>
  </w:style>
  <w:style w:type="paragraph" w:customStyle="1" w:styleId="480">
    <w:name w:val="样式 表格图文 + 五号 行距: 固定值 18 磅"/>
    <w:basedOn w:val="111"/>
    <w:link w:val="1440"/>
    <w:qFormat/>
    <w:uiPriority w:val="0"/>
    <w:pPr>
      <w:widowControl/>
      <w:adjustRightInd w:val="0"/>
      <w:textAlignment w:val="baseline"/>
    </w:pPr>
    <w:rPr>
      <w:rFonts w:cs="宋体"/>
      <w:kern w:val="0"/>
    </w:rPr>
  </w:style>
  <w:style w:type="paragraph" w:customStyle="1" w:styleId="481">
    <w:name w:val="样式10"/>
    <w:basedOn w:val="58"/>
    <w:link w:val="1194"/>
    <w:qFormat/>
    <w:uiPriority w:val="0"/>
    <w:pPr>
      <w:pBdr>
        <w:bottom w:val="none" w:color="auto" w:sz="0" w:space="0"/>
      </w:pBdr>
      <w:spacing w:line="240" w:lineRule="atLeast"/>
      <w:ind w:firstLine="360"/>
    </w:pPr>
    <w:rPr>
      <w:rFonts w:eastAsia="宋体"/>
      <w:kern w:val="0"/>
    </w:rPr>
  </w:style>
  <w:style w:type="paragraph" w:customStyle="1" w:styleId="482">
    <w:name w:val="样式 表格文字统一样式 + Arial 小五 非加粗 自动设置 行距: 单倍行距1"/>
    <w:basedOn w:val="483"/>
    <w:qFormat/>
    <w:uiPriority w:val="0"/>
    <w:rPr>
      <w:rFonts w:ascii="黑体" w:hAnsi="黑体"/>
    </w:rPr>
  </w:style>
  <w:style w:type="paragraph" w:customStyle="1" w:styleId="483">
    <w:name w:val="表格文字统一样式"/>
    <w:basedOn w:val="1"/>
    <w:link w:val="1468"/>
    <w:qFormat/>
    <w:uiPriority w:val="0"/>
    <w:pPr>
      <w:widowControl/>
      <w:autoSpaceDE w:val="0"/>
      <w:autoSpaceDN w:val="0"/>
      <w:spacing w:line="240" w:lineRule="auto"/>
      <w:ind w:firstLine="0" w:firstLineChars="0"/>
      <w:jc w:val="center"/>
      <w:textAlignment w:val="bottom"/>
    </w:pPr>
    <w:rPr>
      <w:rFonts w:ascii="Calibri" w:hAnsi="Calibri" w:eastAsia="宋" w:cs="黑体"/>
      <w:sz w:val="21"/>
      <w:szCs w:val="22"/>
    </w:rPr>
  </w:style>
  <w:style w:type="paragraph" w:customStyle="1" w:styleId="484">
    <w:name w:val="样式 标题 3标题 3 Char标题 3 Char Char Char Char Char标题 3 Char Char C..."/>
    <w:basedOn w:val="7"/>
    <w:qFormat/>
    <w:uiPriority w:val="0"/>
    <w:pPr>
      <w:tabs>
        <w:tab w:val="left" w:pos="636"/>
      </w:tabs>
      <w:adjustRightInd w:val="0"/>
      <w:spacing w:line="480" w:lineRule="atLeast"/>
      <w:jc w:val="both"/>
      <w:textAlignment w:val="baseline"/>
    </w:pPr>
    <w:rPr>
      <w:rFonts w:ascii="Tahoma" w:hAnsi="Tahoma" w:eastAsia="仿宋体" w:cs="Tahoma"/>
      <w:b w:val="0"/>
      <w:bCs w:val="0"/>
      <w:color w:val="000000"/>
      <w:kern w:val="0"/>
      <w:sz w:val="24"/>
      <w:szCs w:val="20"/>
    </w:rPr>
  </w:style>
  <w:style w:type="paragraph" w:customStyle="1" w:styleId="485">
    <w:name w:val="表格内容1"/>
    <w:basedOn w:val="1"/>
    <w:link w:val="1341"/>
    <w:qFormat/>
    <w:uiPriority w:val="0"/>
    <w:pPr>
      <w:adjustRightInd w:val="0"/>
      <w:snapToGrid w:val="0"/>
      <w:spacing w:beforeLines="15" w:afterLines="15" w:line="240" w:lineRule="exact"/>
      <w:ind w:firstLine="0" w:firstLineChars="0"/>
      <w:jc w:val="both"/>
    </w:pPr>
    <w:rPr>
      <w:rFonts w:ascii="Arial" w:hAnsi="Calibri" w:eastAsia="Arial" w:cs="黑体"/>
      <w:snapToGrid w:val="0"/>
      <w:sz w:val="21"/>
      <w:szCs w:val="24"/>
    </w:rPr>
  </w:style>
  <w:style w:type="paragraph" w:customStyle="1" w:styleId="486">
    <w:name w:val="正文（缩进）"/>
    <w:basedOn w:val="159"/>
    <w:qFormat/>
    <w:uiPriority w:val="0"/>
    <w:pPr>
      <w:spacing w:line="520" w:lineRule="exact"/>
    </w:pPr>
    <w:rPr>
      <w:rFonts w:ascii="Tahoma" w:hAnsi="Tahoma" w:cs="Tahoma"/>
      <w:snapToGrid w:val="0"/>
      <w:szCs w:val="24"/>
      <w:lang w:val="zh-CN"/>
    </w:rPr>
  </w:style>
  <w:style w:type="paragraph" w:customStyle="1" w:styleId="487">
    <w:name w:val="标题33"/>
    <w:basedOn w:val="1"/>
    <w:link w:val="1400"/>
    <w:qFormat/>
    <w:uiPriority w:val="0"/>
    <w:pPr>
      <w:widowControl/>
      <w:tabs>
        <w:tab w:val="left" w:pos="1247"/>
        <w:tab w:val="left" w:pos="1808"/>
      </w:tabs>
      <w:spacing w:beforeLines="50"/>
      <w:ind w:left="1808" w:hanging="420" w:firstLineChars="0"/>
    </w:pPr>
    <w:rPr>
      <w:rFonts w:ascii="Arial" w:hAnsi="Arial" w:eastAsia="楷体_GB2312" w:cs="黑体"/>
      <w:b/>
      <w:bCs/>
      <w:sz w:val="24"/>
      <w:szCs w:val="24"/>
    </w:rPr>
  </w:style>
  <w:style w:type="paragraph" w:customStyle="1" w:styleId="488">
    <w:name w:val="样式 样式 标题 1 + 宋体 小四 加粗 + 非加粗"/>
    <w:basedOn w:val="489"/>
    <w:qFormat/>
    <w:uiPriority w:val="0"/>
    <w:pPr>
      <w:pageBreakBefore/>
    </w:pPr>
    <w:rPr>
      <w:rFonts w:ascii="Symusic" w:hAnsi="Symusic"/>
      <w:bCs w:val="0"/>
      <w:sz w:val="30"/>
    </w:rPr>
  </w:style>
  <w:style w:type="paragraph" w:customStyle="1" w:styleId="489">
    <w:name w:val="样式 标题 1 + 宋体 小四 加粗"/>
    <w:basedOn w:val="5"/>
    <w:link w:val="1439"/>
    <w:qFormat/>
    <w:uiPriority w:val="0"/>
    <w:pPr>
      <w:snapToGrid w:val="0"/>
      <w:spacing w:before="180" w:after="180" w:line="440" w:lineRule="exact"/>
      <w:jc w:val="both"/>
    </w:pPr>
    <w:rPr>
      <w:rFonts w:ascii="仿宋体" w:hAnsi="Calibri" w:eastAsia="Arial" w:cs="黑体"/>
      <w:kern w:val="2"/>
      <w:sz w:val="28"/>
      <w:szCs w:val="28"/>
    </w:rPr>
  </w:style>
  <w:style w:type="paragraph" w:customStyle="1" w:styleId="490">
    <w:name w:val="正文01 Char Char"/>
    <w:basedOn w:val="1"/>
    <w:link w:val="1403"/>
    <w:qFormat/>
    <w:uiPriority w:val="0"/>
    <w:pPr>
      <w:adjustRightInd w:val="0"/>
      <w:snapToGrid w:val="0"/>
      <w:spacing w:before="60" w:line="460" w:lineRule="exact"/>
      <w:ind w:firstLine="200"/>
      <w:jc w:val="both"/>
    </w:pPr>
    <w:rPr>
      <w:rFonts w:ascii="Calibri" w:hAnsi="Calibri" w:eastAsia="宋体" w:cs="黑体"/>
      <w:snapToGrid w:val="0"/>
      <w:color w:val="000000"/>
      <w:sz w:val="24"/>
      <w:szCs w:val="22"/>
    </w:rPr>
  </w:style>
  <w:style w:type="paragraph" w:customStyle="1" w:styleId="491">
    <w:name w:val="纯文本2"/>
    <w:basedOn w:val="1"/>
    <w:semiHidden/>
    <w:qFormat/>
    <w:uiPriority w:val="0"/>
    <w:pPr>
      <w:spacing w:line="240" w:lineRule="atLeast"/>
      <w:ind w:firstLine="0" w:firstLineChars="0"/>
      <w:jc w:val="center"/>
    </w:pPr>
    <w:rPr>
      <w:rFonts w:ascii="Arial" w:hAnsi="Arial" w:eastAsia="宋体" w:cs="Tahoma"/>
      <w:bCs/>
      <w:iCs/>
      <w:sz w:val="18"/>
      <w:szCs w:val="18"/>
    </w:rPr>
  </w:style>
  <w:style w:type="paragraph" w:customStyle="1" w:styleId="492">
    <w:name w:val="Char1 Char Char Char Char Char Char Char Char Char Char Char Char"/>
    <w:basedOn w:val="1"/>
    <w:qFormat/>
    <w:uiPriority w:val="0"/>
    <w:pPr>
      <w:spacing w:line="240" w:lineRule="auto"/>
      <w:ind w:firstLine="0" w:firstLineChars="0"/>
      <w:jc w:val="both"/>
    </w:pPr>
    <w:rPr>
      <w:rFonts w:ascii="Tahoma" w:hAnsi="Tahoma" w:eastAsia="宋体" w:cs="Tahoma"/>
      <w:sz w:val="24"/>
      <w:szCs w:val="20"/>
    </w:rPr>
  </w:style>
  <w:style w:type="paragraph" w:customStyle="1" w:styleId="493">
    <w:name w:val="插图标题"/>
    <w:basedOn w:val="1"/>
    <w:semiHidden/>
    <w:qFormat/>
    <w:uiPriority w:val="0"/>
    <w:pPr>
      <w:tabs>
        <w:tab w:val="left" w:pos="1134"/>
        <w:tab w:val="right" w:pos="7371"/>
      </w:tabs>
      <w:overflowPunct w:val="0"/>
      <w:adjustRightInd w:val="0"/>
      <w:ind w:firstLine="567" w:firstLineChars="0"/>
      <w:jc w:val="center"/>
      <w:textAlignment w:val="baseline"/>
    </w:pPr>
    <w:rPr>
      <w:rFonts w:ascii="仿宋体" w:hAnsi="Tahoma" w:eastAsia="仿宋体" w:cs="Tahoma"/>
      <w:kern w:val="0"/>
      <w:szCs w:val="20"/>
    </w:rPr>
  </w:style>
  <w:style w:type="paragraph" w:customStyle="1" w:styleId="494">
    <w:name w:val="正文文本 31"/>
    <w:basedOn w:val="1"/>
    <w:qFormat/>
    <w:uiPriority w:val="0"/>
    <w:pPr>
      <w:spacing w:after="120" w:line="240" w:lineRule="auto"/>
      <w:ind w:firstLine="0" w:firstLineChars="0"/>
      <w:jc w:val="both"/>
    </w:pPr>
    <w:rPr>
      <w:rFonts w:ascii="Tahoma" w:hAnsi="Tahoma" w:eastAsia="宋体" w:cs="Tahoma"/>
      <w:sz w:val="16"/>
      <w:szCs w:val="20"/>
    </w:rPr>
  </w:style>
  <w:style w:type="paragraph" w:customStyle="1" w:styleId="495">
    <w:name w:val="Date1"/>
    <w:basedOn w:val="1"/>
    <w:next w:val="1"/>
    <w:qFormat/>
    <w:uiPriority w:val="0"/>
    <w:pPr>
      <w:adjustRightInd w:val="0"/>
      <w:spacing w:line="240" w:lineRule="auto"/>
      <w:ind w:firstLine="0" w:firstLineChars="0"/>
      <w:jc w:val="both"/>
      <w:textAlignment w:val="baseline"/>
    </w:pPr>
    <w:rPr>
      <w:rFonts w:ascii="Tahoma" w:hAnsi="Tahoma" w:eastAsia="宋体" w:cs="Tahoma"/>
      <w:sz w:val="21"/>
      <w:szCs w:val="20"/>
    </w:rPr>
  </w:style>
  <w:style w:type="paragraph" w:customStyle="1" w:styleId="496">
    <w:name w:val="1正文段落"/>
    <w:basedOn w:val="1"/>
    <w:semiHidden/>
    <w:qFormat/>
    <w:uiPriority w:val="0"/>
    <w:pPr>
      <w:ind w:firstLine="480"/>
    </w:pPr>
    <w:rPr>
      <w:rFonts w:ascii="Tahoma" w:hAnsi="Tahoma" w:eastAsia="宋体" w:cs="Tahoma"/>
      <w:snapToGrid w:val="0"/>
      <w:kern w:val="0"/>
      <w:sz w:val="24"/>
      <w:szCs w:val="24"/>
    </w:rPr>
  </w:style>
  <w:style w:type="paragraph" w:customStyle="1" w:styleId="497">
    <w:name w:val="列表1"/>
    <w:basedOn w:val="1"/>
    <w:qFormat/>
    <w:uiPriority w:val="0"/>
    <w:pPr>
      <w:adjustRightInd w:val="0"/>
      <w:spacing w:before="60" w:after="60" w:line="240" w:lineRule="auto"/>
      <w:ind w:firstLine="0" w:firstLineChars="0"/>
      <w:jc w:val="both"/>
      <w:textAlignment w:val="baseline"/>
    </w:pPr>
    <w:rPr>
      <w:rFonts w:ascii="Tahoma" w:hAnsi="Tahoma" w:eastAsia="宋体" w:cs="Tahoma"/>
      <w:kern w:val="0"/>
      <w:szCs w:val="20"/>
    </w:rPr>
  </w:style>
  <w:style w:type="paragraph" w:customStyle="1" w:styleId="498">
    <w:name w:val="框图内容"/>
    <w:basedOn w:val="1"/>
    <w:semiHidden/>
    <w:qFormat/>
    <w:uiPriority w:val="0"/>
    <w:pPr>
      <w:spacing w:line="240" w:lineRule="auto"/>
      <w:ind w:firstLine="0" w:firstLineChars="0"/>
      <w:jc w:val="center"/>
    </w:pPr>
    <w:rPr>
      <w:rFonts w:ascii="Arial" w:hAnsi="Tahoma" w:eastAsia="宋体" w:cs="Tahoma"/>
      <w:sz w:val="21"/>
      <w:szCs w:val="24"/>
    </w:rPr>
  </w:style>
  <w:style w:type="paragraph" w:customStyle="1" w:styleId="499">
    <w:name w:val="小标题@"/>
    <w:basedOn w:val="1"/>
    <w:qFormat/>
    <w:uiPriority w:val="0"/>
    <w:pPr>
      <w:tabs>
        <w:tab w:val="left" w:pos="840"/>
      </w:tabs>
      <w:adjustRightInd w:val="0"/>
      <w:spacing w:before="60" w:after="60" w:line="240" w:lineRule="auto"/>
      <w:ind w:left="828" w:hanging="348" w:firstLineChars="0"/>
      <w:jc w:val="both"/>
      <w:textAlignment w:val="baseline"/>
    </w:pPr>
    <w:rPr>
      <w:rFonts w:ascii="Tahoma" w:hAnsi="Tahoma" w:eastAsia="宋体" w:cs="Tahoma"/>
      <w:sz w:val="24"/>
      <w:szCs w:val="20"/>
    </w:rPr>
  </w:style>
  <w:style w:type="paragraph" w:customStyle="1" w:styleId="500">
    <w:name w:val="样式 标题 2标题2二级 标题 2H2h2第一层条标题 2 Char节标题节11 Char标题 2 Cha..."/>
    <w:basedOn w:val="6"/>
    <w:qFormat/>
    <w:uiPriority w:val="0"/>
    <w:pPr>
      <w:tabs>
        <w:tab w:val="left" w:pos="900"/>
      </w:tabs>
      <w:adjustRightInd w:val="0"/>
      <w:snapToGrid w:val="0"/>
      <w:spacing w:line="240" w:lineRule="auto"/>
      <w:jc w:val="both"/>
      <w:textAlignment w:val="baseline"/>
      <w:outlineLvl w:val="9"/>
    </w:pPr>
    <w:rPr>
      <w:rFonts w:ascii="Arial" w:hAnsi="Arial" w:eastAsia="Arial" w:cs="Tahoma"/>
      <w:b w:val="0"/>
      <w:bCs w:val="0"/>
      <w:color w:val="000000"/>
      <w:kern w:val="2"/>
      <w:sz w:val="24"/>
      <w:szCs w:val="20"/>
    </w:rPr>
  </w:style>
  <w:style w:type="paragraph" w:customStyle="1" w:styleId="501">
    <w:name w:val="样式 正文首行缩进落款 + 小四 紧缩量  0.3 磅"/>
    <w:basedOn w:val="87"/>
    <w:qFormat/>
    <w:uiPriority w:val="0"/>
    <w:pPr>
      <w:widowControl/>
      <w:spacing w:after="0" w:line="440" w:lineRule="exact"/>
      <w:ind w:firstLine="200" w:firstLineChars="200"/>
      <w:jc w:val="both"/>
    </w:pPr>
    <w:rPr>
      <w:szCs w:val="20"/>
    </w:rPr>
  </w:style>
  <w:style w:type="paragraph" w:customStyle="1" w:styleId="502">
    <w:name w:val="样式 样式 标题 2标题2二级 标题 2H2h2第一层条标题 2 Char节标题节11 Char标题 2 Cha...1 +"/>
    <w:basedOn w:val="503"/>
    <w:qFormat/>
    <w:uiPriority w:val="0"/>
  </w:style>
  <w:style w:type="paragraph" w:customStyle="1" w:styleId="503">
    <w:name w:val="样式 标题 2标题2二级 标题 2H2h2第一层条标题 2 Char节标题节11 Char标题 2 Cha...1"/>
    <w:basedOn w:val="6"/>
    <w:qFormat/>
    <w:uiPriority w:val="0"/>
    <w:pPr>
      <w:adjustRightInd w:val="0"/>
      <w:spacing w:before="240" w:after="240" w:line="360" w:lineRule="exact"/>
      <w:ind w:left="578" w:hanging="578"/>
      <w:jc w:val="both"/>
      <w:textAlignment w:val="baseline"/>
    </w:pPr>
    <w:rPr>
      <w:rFonts w:ascii="Tahoma" w:hAnsi="Tahoma" w:eastAsia="宋" w:cs="Tahoma"/>
      <w:bCs w:val="0"/>
      <w:kern w:val="2"/>
      <w:sz w:val="24"/>
      <w:szCs w:val="20"/>
    </w:rPr>
  </w:style>
  <w:style w:type="paragraph" w:customStyle="1" w:styleId="504">
    <w:name w:val="样式 样式 表格文字统一样式 + Arial 小五 非加粗 自动设置 行距: 单倍行距1 + 段后: 0.5 行"/>
    <w:basedOn w:val="482"/>
    <w:qFormat/>
    <w:uiPriority w:val="0"/>
  </w:style>
  <w:style w:type="paragraph" w:customStyle="1" w:styleId="505">
    <w:name w:val="xl54"/>
    <w:basedOn w:val="1"/>
    <w:semiHidden/>
    <w:qFormat/>
    <w:uiPriority w:val="0"/>
    <w:pPr>
      <w:widowControl/>
      <w:pBdr>
        <w:left w:val="single" w:color="auto" w:sz="4" w:space="0"/>
        <w:bottom w:val="single" w:color="auto" w:sz="4" w:space="0"/>
      </w:pBdr>
      <w:spacing w:before="100" w:beforeAutospacing="1" w:after="100" w:afterAutospacing="1" w:line="240" w:lineRule="auto"/>
      <w:ind w:firstLine="0" w:firstLineChars="0"/>
      <w:textAlignment w:val="center"/>
    </w:pPr>
    <w:rPr>
      <w:rFonts w:ascii="Verdana" w:hAnsi="Verdana" w:eastAsia="Verdana" w:cs="Verdana"/>
      <w:kern w:val="0"/>
      <w:sz w:val="22"/>
      <w:szCs w:val="22"/>
    </w:rPr>
  </w:style>
  <w:style w:type="paragraph" w:customStyle="1" w:styleId="506">
    <w:name w:val="xl45"/>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textAlignment w:val="center"/>
    </w:pPr>
    <w:rPr>
      <w:rFonts w:ascii="Arial" w:hAnsi="Tahoma" w:eastAsia="Verdana" w:cs="Tahoma"/>
      <w:kern w:val="0"/>
      <w:sz w:val="20"/>
      <w:szCs w:val="20"/>
    </w:rPr>
  </w:style>
  <w:style w:type="paragraph" w:customStyle="1" w:styleId="507">
    <w:name w:val="样式 样式 标题 2标题2二级 标题 2H2h2第一层条标题 2 Char节标题节11 Char标题 2 Cha... +"/>
    <w:basedOn w:val="500"/>
    <w:qFormat/>
    <w:uiPriority w:val="0"/>
    <w:pPr>
      <w:ind w:left="180"/>
    </w:pPr>
    <w:rPr>
      <w:b/>
    </w:rPr>
  </w:style>
  <w:style w:type="paragraph" w:customStyle="1" w:styleId="508">
    <w:name w:val="正文样式一"/>
    <w:basedOn w:val="1"/>
    <w:qFormat/>
    <w:uiPriority w:val="0"/>
    <w:pPr>
      <w:adjustRightInd w:val="0"/>
      <w:spacing w:line="400" w:lineRule="atLeast"/>
      <w:ind w:firstLine="510" w:firstLineChars="0"/>
      <w:jc w:val="both"/>
      <w:textAlignment w:val="baseline"/>
    </w:pPr>
    <w:rPr>
      <w:rFonts w:ascii="Tahoma" w:hAnsi="Tahoma" w:eastAsia="宋体" w:cs="Tahoma"/>
      <w:kern w:val="0"/>
      <w:sz w:val="24"/>
      <w:szCs w:val="24"/>
    </w:rPr>
  </w:style>
  <w:style w:type="paragraph" w:customStyle="1" w:styleId="509">
    <w:name w:val="样式 表格文字统一样式 + Arial 小五 非加粗 自动设置 行距: 单倍行距"/>
    <w:basedOn w:val="483"/>
    <w:qFormat/>
    <w:uiPriority w:val="0"/>
    <w:rPr>
      <w:rFonts w:ascii="黑体" w:hAnsi="黑体"/>
      <w:b/>
    </w:rPr>
  </w:style>
  <w:style w:type="paragraph" w:customStyle="1" w:styleId="510">
    <w:name w:val="样式 (中文) 仿宋_GB2312 段前: 0 磅"/>
    <w:basedOn w:val="1"/>
    <w:qFormat/>
    <w:uiPriority w:val="0"/>
    <w:pPr>
      <w:adjustRightInd w:val="0"/>
      <w:spacing w:line="240" w:lineRule="auto"/>
      <w:ind w:firstLine="0" w:firstLineChars="0"/>
      <w:jc w:val="both"/>
      <w:textAlignment w:val="baseline"/>
    </w:pPr>
    <w:rPr>
      <w:rFonts w:ascii="Tahoma" w:hAnsi="Tahoma" w:eastAsia="宋" w:cs="Tahoma"/>
      <w:sz w:val="24"/>
      <w:szCs w:val="20"/>
    </w:rPr>
  </w:style>
  <w:style w:type="paragraph" w:customStyle="1" w:styleId="511">
    <w:name w:val="font0"/>
    <w:basedOn w:val="1"/>
    <w:qFormat/>
    <w:uiPriority w:val="0"/>
    <w:pPr>
      <w:widowControl/>
      <w:spacing w:before="100" w:beforeAutospacing="1" w:after="100" w:afterAutospacing="1" w:line="240" w:lineRule="auto"/>
      <w:ind w:firstLine="0" w:firstLineChars="0"/>
    </w:pPr>
    <w:rPr>
      <w:rFonts w:hint="eastAsia" w:ascii="Arial" w:hAnsi="Arial" w:eastAsia="宋体" w:cs="Verdana"/>
      <w:kern w:val="0"/>
      <w:sz w:val="24"/>
      <w:szCs w:val="24"/>
    </w:rPr>
  </w:style>
  <w:style w:type="paragraph" w:customStyle="1" w:styleId="512">
    <w:name w:val="样式 标题 1 + 三号"/>
    <w:basedOn w:val="5"/>
    <w:qFormat/>
    <w:uiPriority w:val="0"/>
    <w:pPr>
      <w:pageBreakBefore/>
      <w:snapToGrid w:val="0"/>
      <w:spacing w:before="180" w:after="180" w:line="440" w:lineRule="exact"/>
    </w:pPr>
    <w:rPr>
      <w:rFonts w:ascii="Tahoma" w:hAnsi="Tahoma" w:eastAsia="宋体" w:cs="Tahoma"/>
      <w:kern w:val="2"/>
      <w:sz w:val="30"/>
      <w:szCs w:val="30"/>
    </w:rPr>
  </w:style>
  <w:style w:type="paragraph" w:customStyle="1" w:styleId="513">
    <w:name w:val="Char Char1 Char1"/>
    <w:basedOn w:val="1"/>
    <w:qFormat/>
    <w:uiPriority w:val="0"/>
    <w:pPr>
      <w:spacing w:line="240" w:lineRule="auto"/>
      <w:ind w:firstLine="0" w:firstLineChars="0"/>
      <w:jc w:val="both"/>
    </w:pPr>
    <w:rPr>
      <w:rFonts w:ascii="Tahoma" w:hAnsi="Tahoma" w:eastAsia="宋体" w:cs="Tahoma"/>
      <w:sz w:val="21"/>
      <w:szCs w:val="24"/>
    </w:rPr>
  </w:style>
  <w:style w:type="paragraph" w:customStyle="1" w:styleId="514">
    <w:name w:val="正文qrz"/>
    <w:basedOn w:val="1"/>
    <w:link w:val="1234"/>
    <w:qFormat/>
    <w:uiPriority w:val="0"/>
    <w:pPr>
      <w:widowControl/>
      <w:spacing w:beforeLines="50"/>
      <w:ind w:firstLine="480"/>
    </w:pPr>
    <w:rPr>
      <w:rFonts w:ascii="宋体" w:hAnsi="宋体" w:eastAsia="宋体" w:cs="黑体"/>
      <w:sz w:val="24"/>
      <w:szCs w:val="21"/>
    </w:rPr>
  </w:style>
  <w:style w:type="paragraph" w:customStyle="1" w:styleId="515">
    <w:name w:val="样式 正文1 + 加粗"/>
    <w:basedOn w:val="23"/>
    <w:link w:val="1219"/>
    <w:qFormat/>
    <w:uiPriority w:val="0"/>
    <w:pPr>
      <w:spacing w:beforeLines="20"/>
      <w:ind w:firstLine="480" w:firstLineChars="0"/>
      <w:jc w:val="both"/>
    </w:pPr>
    <w:rPr>
      <w:rFonts w:ascii="Calibri" w:hAnsi="Calibri" w:cs="黑体"/>
    </w:rPr>
  </w:style>
  <w:style w:type="paragraph" w:customStyle="1" w:styleId="516">
    <w:name w:val="表内容"/>
    <w:qFormat/>
    <w:uiPriority w:val="0"/>
    <w:pPr>
      <w:jc w:val="center"/>
    </w:pPr>
    <w:rPr>
      <w:rFonts w:ascii="Times New Roman" w:hAnsi="Times New Roman" w:eastAsia="宋体" w:cs="Times New Roman"/>
      <w:sz w:val="21"/>
      <w:lang w:val="en-US" w:eastAsia="zh-CN" w:bidi="ar-SA"/>
    </w:rPr>
  </w:style>
  <w:style w:type="paragraph" w:customStyle="1" w:styleId="517">
    <w:name w:val="样式 仿宋_GB2312 小四1"/>
    <w:basedOn w:val="1"/>
    <w:semiHidden/>
    <w:qFormat/>
    <w:uiPriority w:val="0"/>
    <w:pPr>
      <w:adjustRightInd w:val="0"/>
      <w:ind w:firstLine="480"/>
      <w:jc w:val="both"/>
      <w:textAlignment w:val="baseline"/>
    </w:pPr>
    <w:rPr>
      <w:rFonts w:ascii="Tahoma" w:hAnsi="Tahoma" w:eastAsia="宋" w:cs="Tahoma"/>
      <w:kern w:val="0"/>
      <w:sz w:val="24"/>
      <w:szCs w:val="24"/>
    </w:rPr>
  </w:style>
  <w:style w:type="paragraph" w:customStyle="1" w:styleId="518">
    <w:name w:val="xl47"/>
    <w:basedOn w:val="1"/>
    <w:semiHidden/>
    <w:qFormat/>
    <w:uiPriority w:val="0"/>
    <w:pPr>
      <w:widowControl/>
      <w:pBdr>
        <w:top w:val="single" w:color="auto" w:sz="4" w:space="0"/>
        <w:left w:val="single" w:color="auto" w:sz="4" w:space="0"/>
        <w:right w:val="single" w:color="auto" w:sz="4" w:space="0"/>
      </w:pBdr>
      <w:spacing w:before="100" w:beforeAutospacing="1" w:after="100" w:afterAutospacing="1"/>
      <w:ind w:firstLine="200"/>
      <w:textAlignment w:val="center"/>
    </w:pPr>
    <w:rPr>
      <w:rFonts w:ascii="Verdana" w:hAnsi="Verdana" w:eastAsia="Verdana" w:cs="Verdana"/>
      <w:kern w:val="0"/>
      <w:sz w:val="24"/>
      <w:szCs w:val="24"/>
    </w:rPr>
  </w:style>
  <w:style w:type="paragraph" w:customStyle="1" w:styleId="519">
    <w:name w:val="puce"/>
    <w:basedOn w:val="1"/>
    <w:semiHidden/>
    <w:qFormat/>
    <w:uiPriority w:val="0"/>
    <w:pPr>
      <w:widowControl/>
      <w:tabs>
        <w:tab w:val="left" w:pos="567"/>
        <w:tab w:val="left" w:pos="1200"/>
      </w:tabs>
      <w:adjustRightInd w:val="0"/>
      <w:snapToGrid w:val="0"/>
      <w:ind w:firstLine="480"/>
      <w:jc w:val="both"/>
    </w:pPr>
    <w:rPr>
      <w:rFonts w:ascii="黑体" w:hAnsi="黑体" w:eastAsia="宋体" w:cs="Tahoma"/>
      <w:snapToGrid w:val="0"/>
      <w:color w:val="FF00FF"/>
      <w:kern w:val="0"/>
      <w:sz w:val="24"/>
      <w:szCs w:val="24"/>
    </w:rPr>
  </w:style>
  <w:style w:type="paragraph" w:customStyle="1" w:styleId="520">
    <w:name w:val="样式 宋体 小四 左 首行缩进:  0.85 厘米 段后: 2.5 磅 行距: 固定值 20 磅"/>
    <w:basedOn w:val="1"/>
    <w:qFormat/>
    <w:uiPriority w:val="0"/>
    <w:pPr>
      <w:spacing w:after="50" w:line="400" w:lineRule="exact"/>
      <w:ind w:firstLine="480" w:firstLineChars="0"/>
    </w:pPr>
    <w:rPr>
      <w:rFonts w:ascii="Arial" w:hAnsi="Arial" w:eastAsia="宋" w:cs="Tahoma"/>
      <w:sz w:val="24"/>
      <w:szCs w:val="20"/>
    </w:rPr>
  </w:style>
  <w:style w:type="paragraph" w:customStyle="1" w:styleId="521">
    <w:name w:val="样式 样式 标题 3标题3H3h33rd level第二层条头小标题小节标题标题 3 Char Char一海港标... +1"/>
    <w:basedOn w:val="522"/>
    <w:qFormat/>
    <w:uiPriority w:val="0"/>
    <w:pPr>
      <w:tabs>
        <w:tab w:val="left" w:pos="720"/>
      </w:tabs>
      <w:spacing w:beforeLines="50" w:afterLines="50" w:line="360" w:lineRule="auto"/>
      <w:ind w:left="0" w:firstLine="0"/>
    </w:pPr>
    <w:rPr>
      <w:rFonts w:ascii="仿宋体" w:hAnsi="Tahoma" w:eastAsia="仿宋体"/>
      <w:b/>
      <w:kern w:val="2"/>
      <w:sz w:val="30"/>
    </w:rPr>
  </w:style>
  <w:style w:type="paragraph" w:customStyle="1" w:styleId="522">
    <w:name w:val="样式 标题 3标题3H3h33rd level第二层条头小标题小节标题标题 3 Char Char一海港标..."/>
    <w:basedOn w:val="7"/>
    <w:qFormat/>
    <w:uiPriority w:val="0"/>
    <w:pPr>
      <w:tabs>
        <w:tab w:val="left" w:pos="720"/>
      </w:tabs>
      <w:adjustRightInd w:val="0"/>
      <w:spacing w:after="48" w:line="360" w:lineRule="exact"/>
      <w:ind w:left="720" w:hanging="720"/>
      <w:jc w:val="both"/>
      <w:textAlignment w:val="baseline"/>
    </w:pPr>
    <w:rPr>
      <w:rFonts w:ascii="黑体" w:hAnsi="黑体" w:eastAsia="宋" w:cs="Tahoma"/>
      <w:b w:val="0"/>
      <w:bCs w:val="0"/>
      <w:kern w:val="0"/>
      <w:sz w:val="24"/>
      <w:szCs w:val="20"/>
    </w:rPr>
  </w:style>
  <w:style w:type="paragraph" w:customStyle="1" w:styleId="523">
    <w:name w:val="图表标题"/>
    <w:basedOn w:val="1"/>
    <w:next w:val="462"/>
    <w:qFormat/>
    <w:uiPriority w:val="0"/>
    <w:pPr>
      <w:spacing w:line="560" w:lineRule="exact"/>
      <w:ind w:firstLine="0" w:firstLineChars="0"/>
      <w:jc w:val="center"/>
    </w:pPr>
    <w:rPr>
      <w:rFonts w:ascii="Arial" w:hAnsi="Arial" w:eastAsia="宋体" w:cs="Tahoma"/>
      <w:b/>
      <w:sz w:val="24"/>
      <w:szCs w:val="24"/>
    </w:rPr>
  </w:style>
  <w:style w:type="paragraph" w:customStyle="1" w:styleId="524">
    <w:name w:val="样式 标题 1章节标题b1heading 1H1Heading 1 (NN)文章标题章标题 1-*+h11s..."/>
    <w:basedOn w:val="5"/>
    <w:qFormat/>
    <w:uiPriority w:val="0"/>
    <w:pPr>
      <w:pageBreakBefore/>
      <w:snapToGrid w:val="0"/>
      <w:spacing w:before="180" w:after="180" w:line="560" w:lineRule="exact"/>
    </w:pPr>
    <w:rPr>
      <w:rFonts w:ascii="仿宋体" w:hAnsi="Tahoma" w:eastAsia="宋体" w:cs="Arial"/>
      <w:kern w:val="2"/>
      <w:sz w:val="30"/>
      <w:szCs w:val="20"/>
    </w:rPr>
  </w:style>
  <w:style w:type="paragraph" w:customStyle="1" w:styleId="525">
    <w:name w:val="样式 标题 1 + 非加粗 行距: 固定值 28 磅"/>
    <w:basedOn w:val="5"/>
    <w:qFormat/>
    <w:uiPriority w:val="0"/>
    <w:pPr>
      <w:pageBreakBefore/>
      <w:snapToGrid w:val="0"/>
      <w:spacing w:before="180" w:after="180" w:line="440" w:lineRule="exact"/>
    </w:pPr>
    <w:rPr>
      <w:rFonts w:ascii="Tahoma" w:hAnsi="Tahoma" w:eastAsia="宋体" w:cs="Arial"/>
      <w:bCs w:val="0"/>
      <w:kern w:val="2"/>
      <w:sz w:val="24"/>
      <w:szCs w:val="24"/>
    </w:rPr>
  </w:style>
  <w:style w:type="paragraph" w:customStyle="1" w:styleId="526">
    <w:name w:val="章"/>
    <w:basedOn w:val="1"/>
    <w:qFormat/>
    <w:uiPriority w:val="0"/>
    <w:pPr>
      <w:spacing w:beforeLines="50" w:afterLines="50" w:line="240" w:lineRule="auto"/>
      <w:ind w:firstLine="0" w:firstLineChars="0"/>
      <w:jc w:val="center"/>
    </w:pPr>
    <w:rPr>
      <w:rFonts w:ascii="Tahoma" w:hAnsi="Tahoma" w:eastAsia="仿宋体" w:cs="Tahoma"/>
      <w:sz w:val="32"/>
      <w:szCs w:val="20"/>
    </w:rPr>
  </w:style>
  <w:style w:type="paragraph" w:customStyle="1" w:styleId="527">
    <w:name w:val="正文(首行缩进)宋旭峰"/>
    <w:basedOn w:val="23"/>
    <w:link w:val="1225"/>
    <w:qFormat/>
    <w:uiPriority w:val="0"/>
    <w:pPr>
      <w:spacing w:beforeLines="50" w:afterLines="50"/>
      <w:ind w:firstLine="560"/>
      <w:jc w:val="both"/>
    </w:pPr>
    <w:rPr>
      <w:rFonts w:ascii="Calibri" w:hAnsi="Calibri" w:eastAsia="Arial" w:cs="黑体"/>
      <w:snapToGrid w:val="0"/>
      <w:sz w:val="28"/>
    </w:rPr>
  </w:style>
  <w:style w:type="paragraph" w:customStyle="1" w:styleId="528">
    <w:name w:val="正文格式111"/>
    <w:basedOn w:val="1"/>
    <w:semiHidden/>
    <w:qFormat/>
    <w:uiPriority w:val="0"/>
    <w:pPr>
      <w:snapToGrid w:val="0"/>
      <w:spacing w:line="300" w:lineRule="auto"/>
      <w:ind w:firstLine="480"/>
      <w:jc w:val="both"/>
    </w:pPr>
    <w:rPr>
      <w:rFonts w:ascii="Arial" w:hAnsi="Arial" w:eastAsia="宋体" w:cs="Tahoma"/>
      <w:sz w:val="24"/>
      <w:szCs w:val="24"/>
    </w:rPr>
  </w:style>
  <w:style w:type="paragraph" w:customStyle="1" w:styleId="529">
    <w:name w:val="图 z"/>
    <w:basedOn w:val="1"/>
    <w:link w:val="1260"/>
    <w:qFormat/>
    <w:uiPriority w:val="0"/>
    <w:pPr>
      <w:spacing w:line="240" w:lineRule="auto"/>
      <w:ind w:firstLine="0" w:firstLineChars="0"/>
      <w:jc w:val="center"/>
    </w:pPr>
    <w:rPr>
      <w:rFonts w:ascii="Calibri" w:hAnsi="Calibri" w:eastAsia="宋体" w:cs="黑体"/>
      <w:sz w:val="24"/>
      <w:szCs w:val="22"/>
    </w:rPr>
  </w:style>
  <w:style w:type="paragraph" w:customStyle="1" w:styleId="530">
    <w:name w:val="样式25"/>
    <w:basedOn w:val="1"/>
    <w:link w:val="1281"/>
    <w:qFormat/>
    <w:uiPriority w:val="0"/>
    <w:pPr>
      <w:adjustRightInd w:val="0"/>
      <w:snapToGrid w:val="0"/>
      <w:ind w:firstLine="480"/>
      <w:jc w:val="both"/>
    </w:pPr>
    <w:rPr>
      <w:rFonts w:ascii="Arial" w:hAnsi="Arial" w:eastAsia="Arial" w:cs="黑体"/>
      <w:kern w:val="24"/>
      <w:sz w:val="24"/>
      <w:szCs w:val="24"/>
    </w:rPr>
  </w:style>
  <w:style w:type="paragraph" w:customStyle="1" w:styleId="531">
    <w:name w:val="jiu1"/>
    <w:basedOn w:val="1"/>
    <w:qFormat/>
    <w:uiPriority w:val="0"/>
    <w:pPr>
      <w:widowControl/>
      <w:spacing w:before="100" w:beforeAutospacing="1" w:after="100" w:afterAutospacing="1" w:line="240" w:lineRule="auto"/>
      <w:ind w:firstLine="0" w:firstLineChars="0"/>
    </w:pPr>
    <w:rPr>
      <w:rFonts w:ascii="Arial" w:hAnsi="Arial" w:eastAsia="宋体" w:cs="Arial"/>
      <w:kern w:val="0"/>
      <w:sz w:val="24"/>
      <w:szCs w:val="24"/>
    </w:rPr>
  </w:style>
  <w:style w:type="paragraph" w:customStyle="1" w:styleId="532">
    <w:name w:val="样式 样式 (中文) 黑体 小四 左 行距: 固定值 28 磅 + 首行缩进:  0 字符"/>
    <w:basedOn w:val="533"/>
    <w:qFormat/>
    <w:uiPriority w:val="0"/>
    <w:rPr>
      <w:rFonts w:eastAsia="仿宋体"/>
      <w:bCs/>
    </w:rPr>
  </w:style>
  <w:style w:type="paragraph" w:customStyle="1" w:styleId="533">
    <w:name w:val="样式 (中文) 黑体 小四 左 行距: 固定值 28 磅"/>
    <w:basedOn w:val="1"/>
    <w:qFormat/>
    <w:uiPriority w:val="0"/>
    <w:pPr>
      <w:spacing w:line="560" w:lineRule="exact"/>
      <w:ind w:firstLine="0" w:firstLineChars="0"/>
      <w:jc w:val="both"/>
      <w:outlineLvl w:val="2"/>
    </w:pPr>
    <w:rPr>
      <w:rFonts w:ascii="Arial" w:hAnsi="Arial" w:eastAsia="宋体" w:cs="Arial"/>
      <w:b/>
      <w:sz w:val="24"/>
      <w:szCs w:val="20"/>
      <w:lang w:val="zh-CN"/>
    </w:rPr>
  </w:style>
  <w:style w:type="paragraph" w:customStyle="1" w:styleId="534">
    <w:name w:val="样式 样式 表格文字统一样式 + Arial 小五 非加粗 自动设置 行距: 单倍行距1 + 段后: 0.5 行1"/>
    <w:basedOn w:val="482"/>
    <w:qFormat/>
    <w:uiPriority w:val="0"/>
  </w:style>
  <w:style w:type="paragraph" w:customStyle="1" w:styleId="535">
    <w:name w:val="表格副标题"/>
    <w:basedOn w:val="1"/>
    <w:link w:val="1292"/>
    <w:qFormat/>
    <w:uiPriority w:val="0"/>
    <w:pPr>
      <w:spacing w:line="300" w:lineRule="exact"/>
      <w:ind w:firstLine="200"/>
      <w:jc w:val="both"/>
    </w:pPr>
    <w:rPr>
      <w:rFonts w:ascii="Calibri" w:hAnsi="Calibri" w:eastAsia="仿宋体" w:cs="黑体"/>
      <w:b/>
      <w:sz w:val="21"/>
      <w:szCs w:val="22"/>
    </w:rPr>
  </w:style>
  <w:style w:type="paragraph" w:customStyle="1" w:styleId="536">
    <w:name w:val="Char Char10 Char Char"/>
    <w:basedOn w:val="1"/>
    <w:semiHidden/>
    <w:qFormat/>
    <w:uiPriority w:val="0"/>
    <w:pPr>
      <w:adjustRightInd w:val="0"/>
      <w:snapToGrid w:val="0"/>
      <w:ind w:firstLine="200"/>
      <w:jc w:val="both"/>
    </w:pPr>
    <w:rPr>
      <w:rFonts w:ascii="宋体" w:hAnsi="宋体" w:eastAsia="宋体" w:cs="宋体"/>
      <w:sz w:val="24"/>
      <w:szCs w:val="26"/>
    </w:rPr>
  </w:style>
  <w:style w:type="paragraph" w:customStyle="1" w:styleId="537">
    <w:name w:val="pic-info"/>
    <w:basedOn w:val="1"/>
    <w:qFormat/>
    <w:uiPriority w:val="0"/>
    <w:pPr>
      <w:widowControl/>
      <w:spacing w:before="100" w:beforeAutospacing="1" w:after="100" w:afterAutospacing="1" w:line="240" w:lineRule="auto"/>
      <w:ind w:firstLine="0" w:firstLineChars="0"/>
    </w:pPr>
    <w:rPr>
      <w:rFonts w:ascii="Arial" w:hAnsi="Arial" w:eastAsia="宋体" w:cs="Arial"/>
      <w:kern w:val="0"/>
      <w:sz w:val="24"/>
      <w:szCs w:val="24"/>
    </w:rPr>
  </w:style>
  <w:style w:type="paragraph" w:customStyle="1" w:styleId="538">
    <w:name w:val="文本框五号 Char"/>
    <w:semiHidden/>
    <w:qFormat/>
    <w:uiPriority w:val="0"/>
    <w:pPr>
      <w:jc w:val="center"/>
    </w:pPr>
    <w:rPr>
      <w:rFonts w:ascii="Tahoma" w:hAnsi="Tahoma" w:eastAsia="宋" w:cs="Tahoma"/>
      <w:kern w:val="2"/>
      <w:sz w:val="21"/>
      <w:szCs w:val="21"/>
      <w:lang w:val="en-US" w:eastAsia="zh-CN" w:bidi="ar-SA"/>
    </w:rPr>
  </w:style>
  <w:style w:type="paragraph" w:customStyle="1" w:styleId="539">
    <w:name w:val="样式 标题 4 + 行距: 1.5 倍行距"/>
    <w:basedOn w:val="8"/>
    <w:qFormat/>
    <w:uiPriority w:val="0"/>
    <w:pPr>
      <w:spacing w:before="0" w:after="0" w:line="360" w:lineRule="auto"/>
      <w:ind w:firstLine="0" w:firstLineChars="0"/>
      <w:jc w:val="both"/>
    </w:pPr>
    <w:rPr>
      <w:rFonts w:eastAsia="宋体" w:cs="Arial"/>
      <w:bCs w:val="0"/>
      <w:sz w:val="24"/>
      <w:szCs w:val="20"/>
    </w:rPr>
  </w:style>
  <w:style w:type="paragraph" w:customStyle="1" w:styleId="540">
    <w:name w:val="xl61"/>
    <w:basedOn w:val="1"/>
    <w:semiHidden/>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pPr>
    <w:rPr>
      <w:rFonts w:ascii="Verdana" w:hAnsi="Verdana" w:eastAsia="Verdana" w:cs="Verdana"/>
      <w:kern w:val="0"/>
      <w:sz w:val="22"/>
      <w:szCs w:val="22"/>
    </w:rPr>
  </w:style>
  <w:style w:type="paragraph" w:customStyle="1" w:styleId="541">
    <w:name w:val="正文 李健"/>
    <w:basedOn w:val="1"/>
    <w:link w:val="1472"/>
    <w:qFormat/>
    <w:uiPriority w:val="0"/>
    <w:pPr>
      <w:adjustRightInd w:val="0"/>
      <w:snapToGrid w:val="0"/>
      <w:ind w:firstLine="200"/>
      <w:jc w:val="both"/>
      <w:textAlignment w:val="baseline"/>
    </w:pPr>
    <w:rPr>
      <w:rFonts w:ascii="Calibri" w:hAnsi="Calibri" w:eastAsia="宋体" w:cs="黑体"/>
      <w:sz w:val="24"/>
      <w:szCs w:val="21"/>
    </w:rPr>
  </w:style>
  <w:style w:type="paragraph" w:customStyle="1" w:styleId="542">
    <w:name w:val="右侧"/>
    <w:semiHidden/>
    <w:qFormat/>
    <w:uiPriority w:val="0"/>
    <w:pPr>
      <w:spacing w:line="280" w:lineRule="exact"/>
      <w:jc w:val="right"/>
    </w:pPr>
    <w:rPr>
      <w:rFonts w:ascii="仿宋_GB2312" w:hAnsi="仿宋_GB2312" w:eastAsia="宋体" w:cs="Tahoma"/>
      <w:color w:val="000000"/>
      <w:sz w:val="18"/>
      <w:lang w:val="en-US" w:eastAsia="zh-CN" w:bidi="ar-SA"/>
    </w:rPr>
  </w:style>
  <w:style w:type="paragraph" w:customStyle="1" w:styleId="543">
    <w:name w:val="表2"/>
    <w:basedOn w:val="1"/>
    <w:semiHidden/>
    <w:qFormat/>
    <w:uiPriority w:val="0"/>
    <w:pPr>
      <w:spacing w:line="300" w:lineRule="exact"/>
      <w:ind w:firstLine="0" w:firstLineChars="0"/>
      <w:jc w:val="both"/>
    </w:pPr>
    <w:rPr>
      <w:rFonts w:ascii="Arial" w:hAnsi="Arial" w:eastAsia="宋体" w:cs="Tahoma"/>
      <w:sz w:val="24"/>
      <w:szCs w:val="24"/>
    </w:rPr>
  </w:style>
  <w:style w:type="paragraph" w:customStyle="1" w:styleId="544">
    <w:name w:val="xl58"/>
    <w:basedOn w:val="1"/>
    <w:semiHidden/>
    <w:qFormat/>
    <w:uiPriority w:val="0"/>
    <w:pPr>
      <w:widowControl/>
      <w:pBdr>
        <w:top w:val="single" w:color="auto" w:sz="4" w:space="0"/>
        <w:left w:val="single" w:color="auto" w:sz="8" w:space="0"/>
        <w:bottom w:val="single" w:color="auto" w:sz="4" w:space="0"/>
      </w:pBdr>
      <w:shd w:val="clear" w:color="auto" w:fill="FFFFFF"/>
      <w:spacing w:before="100" w:beforeAutospacing="1" w:after="100" w:afterAutospacing="1" w:line="240" w:lineRule="auto"/>
      <w:ind w:firstLine="0" w:firstLineChars="0"/>
      <w:jc w:val="center"/>
      <w:textAlignment w:val="center"/>
    </w:pPr>
    <w:rPr>
      <w:rFonts w:ascii="Tahoma" w:hAnsi="Tahoma" w:eastAsia="Verdana" w:cs="Tahoma"/>
      <w:kern w:val="0"/>
      <w:sz w:val="22"/>
      <w:szCs w:val="22"/>
    </w:rPr>
  </w:style>
  <w:style w:type="paragraph" w:customStyle="1" w:styleId="545">
    <w:name w:val="xl68"/>
    <w:basedOn w:val="1"/>
    <w:semiHidden/>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ind w:firstLine="0" w:firstLineChars="0"/>
      <w:jc w:val="center"/>
      <w:textAlignment w:val="center"/>
    </w:pPr>
    <w:rPr>
      <w:rFonts w:ascii="Verdana" w:hAnsi="Verdana" w:eastAsia="Verdana" w:cs="Verdana"/>
      <w:kern w:val="0"/>
      <w:sz w:val="22"/>
      <w:szCs w:val="22"/>
    </w:rPr>
  </w:style>
  <w:style w:type="paragraph" w:customStyle="1" w:styleId="546">
    <w:name w:val="1)"/>
    <w:basedOn w:val="1"/>
    <w:qFormat/>
    <w:uiPriority w:val="0"/>
    <w:pPr>
      <w:adjustRightInd w:val="0"/>
      <w:ind w:firstLine="845" w:firstLineChars="0"/>
      <w:jc w:val="both"/>
      <w:textAlignment w:val="baseline"/>
    </w:pPr>
    <w:rPr>
      <w:rFonts w:ascii="Tahoma" w:hAnsi="Tahoma" w:eastAsia="宋体" w:cs="Tahoma"/>
      <w:kern w:val="0"/>
      <w:szCs w:val="20"/>
    </w:rPr>
  </w:style>
  <w:style w:type="paragraph" w:customStyle="1" w:styleId="547">
    <w:name w:val="图表名"/>
    <w:basedOn w:val="1"/>
    <w:link w:val="1329"/>
    <w:semiHidden/>
    <w:qFormat/>
    <w:uiPriority w:val="0"/>
    <w:pPr>
      <w:adjustRightInd w:val="0"/>
      <w:snapToGrid w:val="0"/>
      <w:ind w:firstLine="0" w:firstLineChars="0"/>
      <w:jc w:val="center"/>
    </w:pPr>
    <w:rPr>
      <w:rFonts w:ascii="Tahoma" w:hAnsi="Tahoma" w:eastAsia="仿宋体" w:cs="Tahoma"/>
      <w:snapToGrid w:val="0"/>
      <w:color w:val="000000"/>
    </w:rPr>
  </w:style>
  <w:style w:type="paragraph" w:customStyle="1" w:styleId="548">
    <w:name w:val="1.1"/>
    <w:basedOn w:val="1"/>
    <w:qFormat/>
    <w:uiPriority w:val="0"/>
    <w:pPr>
      <w:spacing w:line="240" w:lineRule="auto"/>
      <w:ind w:firstLine="0" w:firstLineChars="0"/>
      <w:jc w:val="both"/>
    </w:pPr>
    <w:rPr>
      <w:rFonts w:ascii="仿宋体" w:hAnsi="Tahoma" w:eastAsia="仿宋体" w:cs="Tahoma"/>
      <w:szCs w:val="20"/>
    </w:rPr>
  </w:style>
  <w:style w:type="paragraph" w:customStyle="1" w:styleId="549">
    <w:name w:val="框图文字1"/>
    <w:basedOn w:val="1"/>
    <w:qFormat/>
    <w:uiPriority w:val="0"/>
    <w:pPr>
      <w:adjustRightInd w:val="0"/>
      <w:snapToGrid w:val="0"/>
      <w:spacing w:beforeLines="25" w:line="240" w:lineRule="auto"/>
      <w:ind w:firstLine="0" w:firstLineChars="0"/>
      <w:jc w:val="center"/>
      <w:textAlignment w:val="baseline"/>
    </w:pPr>
    <w:rPr>
      <w:rFonts w:ascii="Tahoma" w:hAnsi="Tahoma" w:eastAsia="宋体" w:cs="Tahoma"/>
      <w:sz w:val="18"/>
      <w:szCs w:val="20"/>
    </w:rPr>
  </w:style>
  <w:style w:type="paragraph" w:customStyle="1" w:styleId="550">
    <w:name w:val="陈正文"/>
    <w:basedOn w:val="1"/>
    <w:next w:val="1"/>
    <w:link w:val="1438"/>
    <w:qFormat/>
    <w:uiPriority w:val="0"/>
    <w:pPr>
      <w:spacing w:line="440" w:lineRule="exact"/>
      <w:ind w:firstLine="480"/>
      <w:jc w:val="both"/>
    </w:pPr>
    <w:rPr>
      <w:rFonts w:ascii="Calibri" w:hAnsi="Calibri" w:eastAsia="宋体" w:cs="黑体"/>
      <w:sz w:val="24"/>
      <w:szCs w:val="24"/>
    </w:rPr>
  </w:style>
  <w:style w:type="paragraph" w:customStyle="1" w:styleId="551">
    <w:name w:val="标题2 Char Char Char"/>
    <w:basedOn w:val="1"/>
    <w:qFormat/>
    <w:uiPriority w:val="0"/>
    <w:pPr>
      <w:spacing w:line="240" w:lineRule="auto"/>
      <w:ind w:firstLine="0" w:firstLineChars="0"/>
      <w:jc w:val="both"/>
    </w:pPr>
    <w:rPr>
      <w:rFonts w:ascii="Tahoma" w:hAnsi="Tahoma" w:eastAsia="宋体" w:cs="Tahoma"/>
      <w:sz w:val="30"/>
      <w:szCs w:val="24"/>
    </w:rPr>
  </w:style>
  <w:style w:type="paragraph" w:customStyle="1" w:styleId="552">
    <w:name w:val="五号表格"/>
    <w:basedOn w:val="1"/>
    <w:qFormat/>
    <w:uiPriority w:val="0"/>
    <w:pPr>
      <w:spacing w:line="240" w:lineRule="atLeast"/>
      <w:ind w:firstLine="0" w:firstLineChars="0"/>
      <w:jc w:val="center"/>
    </w:pPr>
    <w:rPr>
      <w:rFonts w:ascii="Tahoma" w:hAnsi="Tahoma" w:eastAsia="宋体" w:cs="Tahoma"/>
      <w:sz w:val="21"/>
      <w:szCs w:val="20"/>
    </w:rPr>
  </w:style>
  <w:style w:type="paragraph" w:customStyle="1" w:styleId="553">
    <w:name w:val="xl57"/>
    <w:basedOn w:val="1"/>
    <w:semiHidden/>
    <w:qFormat/>
    <w:uiPriority w:val="0"/>
    <w:pPr>
      <w:widowControl/>
      <w:pBdr>
        <w:top w:val="single" w:color="auto" w:sz="4" w:space="0"/>
        <w:left w:val="single" w:color="auto" w:sz="8" w:space="0"/>
        <w:bottom w:val="single" w:color="auto" w:sz="4" w:space="0"/>
      </w:pBdr>
      <w:spacing w:before="100" w:beforeAutospacing="1" w:after="100" w:afterAutospacing="1" w:line="240" w:lineRule="auto"/>
      <w:ind w:firstLine="0" w:firstLineChars="0"/>
      <w:jc w:val="center"/>
      <w:textAlignment w:val="center"/>
    </w:pPr>
    <w:rPr>
      <w:rFonts w:ascii="Verdana" w:hAnsi="Verdana" w:eastAsia="Verdana" w:cs="Verdana"/>
      <w:kern w:val="0"/>
      <w:sz w:val="22"/>
      <w:szCs w:val="22"/>
    </w:rPr>
  </w:style>
  <w:style w:type="paragraph" w:customStyle="1" w:styleId="554">
    <w:name w:val="1-正文"/>
    <w:basedOn w:val="1"/>
    <w:link w:val="1304"/>
    <w:qFormat/>
    <w:uiPriority w:val="0"/>
    <w:pPr>
      <w:ind w:firstLine="480"/>
      <w:jc w:val="both"/>
    </w:pPr>
    <w:rPr>
      <w:rFonts w:ascii="Arial" w:hAnsi="Arial" w:eastAsia="Arial" w:cs="黑体"/>
      <w:sz w:val="24"/>
      <w:szCs w:val="24"/>
    </w:rPr>
  </w:style>
  <w:style w:type="paragraph" w:customStyle="1" w:styleId="555">
    <w:name w:val="pa-6"/>
    <w:basedOn w:val="1"/>
    <w:qFormat/>
    <w:uiPriority w:val="0"/>
    <w:pPr>
      <w:widowControl/>
      <w:spacing w:before="150" w:after="150" w:line="240" w:lineRule="auto"/>
      <w:ind w:firstLine="0" w:firstLineChars="0"/>
    </w:pPr>
    <w:rPr>
      <w:rFonts w:ascii="Arial" w:hAnsi="Arial" w:eastAsia="宋体" w:cs="Arial"/>
      <w:kern w:val="0"/>
      <w:sz w:val="24"/>
      <w:szCs w:val="24"/>
    </w:rPr>
  </w:style>
  <w:style w:type="paragraph" w:customStyle="1" w:styleId="556">
    <w:name w:val="正文样式100"/>
    <w:basedOn w:val="1"/>
    <w:qFormat/>
    <w:uiPriority w:val="0"/>
    <w:pPr>
      <w:spacing w:before="50" w:after="50" w:line="240" w:lineRule="auto"/>
      <w:ind w:firstLine="480"/>
      <w:jc w:val="both"/>
    </w:pPr>
    <w:rPr>
      <w:rFonts w:ascii="Arial" w:hAnsi="Arial" w:eastAsia="宋体" w:cs="Tahoma"/>
      <w:color w:val="000000"/>
      <w:sz w:val="24"/>
      <w:szCs w:val="24"/>
      <w:lang w:val="zh-CN"/>
    </w:rPr>
  </w:style>
  <w:style w:type="paragraph" w:customStyle="1" w:styleId="557">
    <w:name w:val="居中"/>
    <w:basedOn w:val="1"/>
    <w:link w:val="1454"/>
    <w:qFormat/>
    <w:uiPriority w:val="0"/>
    <w:pPr>
      <w:spacing w:before="100" w:beforeAutospacing="1" w:after="100" w:afterAutospacing="1"/>
      <w:ind w:firstLine="0" w:firstLineChars="0"/>
      <w:jc w:val="center"/>
    </w:pPr>
    <w:rPr>
      <w:rFonts w:ascii="Calibri" w:hAnsi="Calibri" w:eastAsia="Arial" w:cs="Arial"/>
      <w:sz w:val="21"/>
      <w:szCs w:val="22"/>
    </w:rPr>
  </w:style>
  <w:style w:type="paragraph" w:customStyle="1" w:styleId="558">
    <w:name w:val="样式 标题 1 + 宋体 小四 加粗 左"/>
    <w:basedOn w:val="5"/>
    <w:qFormat/>
    <w:uiPriority w:val="0"/>
    <w:pPr>
      <w:pageBreakBefore/>
      <w:snapToGrid w:val="0"/>
      <w:spacing w:before="180" w:after="180" w:line="440" w:lineRule="exact"/>
    </w:pPr>
    <w:rPr>
      <w:rFonts w:ascii="Tahoma" w:hAnsi="Tahoma" w:eastAsia="宋体" w:cs="Arial"/>
      <w:bCs w:val="0"/>
      <w:kern w:val="2"/>
      <w:sz w:val="24"/>
      <w:szCs w:val="20"/>
    </w:rPr>
  </w:style>
  <w:style w:type="paragraph" w:customStyle="1" w:styleId="559">
    <w:name w:val="正文（首行缩进）"/>
    <w:basedOn w:val="1"/>
    <w:link w:val="1355"/>
    <w:qFormat/>
    <w:uiPriority w:val="0"/>
    <w:pPr>
      <w:widowControl/>
      <w:ind w:firstLine="480"/>
    </w:pPr>
    <w:rPr>
      <w:rFonts w:ascii="Arial" w:hAnsi="Arial" w:eastAsia="宋体" w:cs="Tahoma"/>
      <w:color w:val="000000"/>
      <w:sz w:val="24"/>
      <w:szCs w:val="22"/>
    </w:rPr>
  </w:style>
  <w:style w:type="paragraph" w:customStyle="1" w:styleId="560">
    <w:name w:val="我的表格格子"/>
    <w:basedOn w:val="1"/>
    <w:qFormat/>
    <w:uiPriority w:val="0"/>
    <w:pPr>
      <w:spacing w:line="360" w:lineRule="exact"/>
      <w:ind w:firstLine="0" w:firstLineChars="0"/>
      <w:jc w:val="center"/>
    </w:pPr>
    <w:rPr>
      <w:rFonts w:ascii="Tahoma" w:hAnsi="Arial" w:eastAsia="宋体" w:cs="Tahoma"/>
      <w:color w:val="000000"/>
      <w:sz w:val="21"/>
      <w:szCs w:val="20"/>
    </w:rPr>
  </w:style>
  <w:style w:type="paragraph" w:customStyle="1" w:styleId="561">
    <w:name w:val="样式 w样式2 + 自定义颜色(RGB(00204))"/>
    <w:basedOn w:val="1"/>
    <w:qFormat/>
    <w:uiPriority w:val="0"/>
    <w:pPr>
      <w:keepNext/>
      <w:keepLines/>
      <w:widowControl/>
      <w:spacing w:line="520" w:lineRule="exact"/>
      <w:ind w:firstLine="0" w:firstLineChars="0"/>
      <w:outlineLvl w:val="1"/>
    </w:pPr>
    <w:rPr>
      <w:rFonts w:ascii="仿宋体" w:hAnsi="Tahoma" w:eastAsia="仿宋体" w:cs="Tahoma"/>
      <w:b/>
      <w:bCs/>
      <w:kern w:val="0"/>
      <w:sz w:val="24"/>
      <w:szCs w:val="24"/>
      <w:lang w:val="zh-CN" w:bidi="en-US"/>
    </w:rPr>
  </w:style>
  <w:style w:type="paragraph" w:customStyle="1" w:styleId="562">
    <w:name w:val="陈光的正文"/>
    <w:basedOn w:val="1"/>
    <w:qFormat/>
    <w:uiPriority w:val="0"/>
    <w:pPr>
      <w:adjustRightInd w:val="0"/>
      <w:snapToGrid w:val="0"/>
      <w:spacing w:beforeLines="10" w:afterLines="10"/>
      <w:jc w:val="both"/>
    </w:pPr>
    <w:rPr>
      <w:rFonts w:ascii="Tahoma" w:hAnsi="Tahoma" w:eastAsia="宋体" w:cs="Tahoma"/>
      <w:szCs w:val="20"/>
    </w:rPr>
  </w:style>
  <w:style w:type="paragraph" w:customStyle="1" w:styleId="563">
    <w:name w:val="样式 标题 1 + 非加宽量 / 紧缩量"/>
    <w:basedOn w:val="5"/>
    <w:link w:val="1272"/>
    <w:qFormat/>
    <w:uiPriority w:val="0"/>
    <w:pPr>
      <w:spacing w:before="360"/>
      <w:jc w:val="both"/>
    </w:pPr>
    <w:rPr>
      <w:rFonts w:ascii="Calibri" w:hAnsi="Calibri" w:eastAsia="仿宋体" w:cs="黑体"/>
      <w:sz w:val="28"/>
      <w:szCs w:val="28"/>
    </w:rPr>
  </w:style>
  <w:style w:type="paragraph" w:customStyle="1" w:styleId="564">
    <w:name w:val="奉读大示，心折殊深。"/>
    <w:qFormat/>
    <w:uiPriority w:val="0"/>
    <w:pPr>
      <w:widowControl w:val="0"/>
      <w:jc w:val="both"/>
    </w:pPr>
    <w:rPr>
      <w:rFonts w:ascii="Tahoma" w:hAnsi="Tahoma" w:eastAsia="宋体" w:cs="Tahoma"/>
      <w:kern w:val="2"/>
      <w:sz w:val="21"/>
      <w:lang w:val="en-US" w:eastAsia="zh-CN" w:bidi="ar-SA"/>
    </w:rPr>
  </w:style>
  <w:style w:type="paragraph" w:customStyle="1" w:styleId="565">
    <w:name w:val="小五表格"/>
    <w:basedOn w:val="1"/>
    <w:qFormat/>
    <w:uiPriority w:val="0"/>
    <w:pPr>
      <w:spacing w:line="240" w:lineRule="auto"/>
      <w:ind w:firstLine="0" w:firstLineChars="0"/>
    </w:pPr>
    <w:rPr>
      <w:rFonts w:ascii="Tahoma" w:hAnsi="Tahoma" w:eastAsia="宋体" w:cs="Tahoma"/>
      <w:sz w:val="18"/>
      <w:szCs w:val="20"/>
    </w:rPr>
  </w:style>
  <w:style w:type="paragraph" w:customStyle="1" w:styleId="566">
    <w:name w:val="f4"/>
    <w:basedOn w:val="1"/>
    <w:qFormat/>
    <w:uiPriority w:val="0"/>
    <w:pPr>
      <w:widowControl/>
      <w:spacing w:before="100" w:beforeAutospacing="1" w:after="100" w:afterAutospacing="1" w:line="240" w:lineRule="auto"/>
      <w:ind w:firstLine="0" w:firstLineChars="0"/>
    </w:pPr>
    <w:rPr>
      <w:rFonts w:ascii="Arial" w:hAnsi="Arial" w:eastAsia="宋体" w:cs="Tahoma"/>
      <w:color w:val="333333"/>
      <w:kern w:val="0"/>
      <w:sz w:val="21"/>
      <w:szCs w:val="21"/>
    </w:rPr>
  </w:style>
  <w:style w:type="paragraph" w:customStyle="1" w:styleId="567">
    <w:name w:val="样式 标题 2标题2节（节） + 左 段前: 6 磅 段后: 6 磅 行距: 单倍行距"/>
    <w:basedOn w:val="6"/>
    <w:qFormat/>
    <w:uiPriority w:val="0"/>
    <w:pPr>
      <w:tabs>
        <w:tab w:val="left" w:pos="567"/>
      </w:tabs>
      <w:adjustRightInd w:val="0"/>
      <w:spacing w:before="120" w:after="120" w:line="360" w:lineRule="exact"/>
      <w:ind w:left="578" w:hanging="578"/>
      <w:jc w:val="both"/>
      <w:textAlignment w:val="baseline"/>
    </w:pPr>
    <w:rPr>
      <w:rFonts w:ascii="Arial" w:hAnsi="Tahoma" w:eastAsia="Arial" w:cs="Tahoma"/>
      <w:bCs w:val="0"/>
      <w:kern w:val="2"/>
      <w:sz w:val="24"/>
      <w:szCs w:val="20"/>
    </w:rPr>
  </w:style>
  <w:style w:type="paragraph" w:customStyle="1" w:styleId="568">
    <w:name w:val="_Style 3"/>
    <w:basedOn w:val="1"/>
    <w:qFormat/>
    <w:uiPriority w:val="0"/>
    <w:pPr>
      <w:spacing w:line="240" w:lineRule="auto"/>
      <w:ind w:firstLine="0" w:firstLineChars="0"/>
      <w:jc w:val="both"/>
    </w:pPr>
    <w:rPr>
      <w:rFonts w:ascii="Tahoma" w:hAnsi="Tahoma" w:eastAsia="宋体" w:cs="Tahoma"/>
      <w:sz w:val="21"/>
      <w:szCs w:val="20"/>
    </w:rPr>
  </w:style>
  <w:style w:type="paragraph" w:customStyle="1" w:styleId="569">
    <w:name w:val="安评 标题 2 + 宋体 四号 黑色 段前: 7.8 磅 段后: 0 磅 行距: 单倍行距"/>
    <w:basedOn w:val="6"/>
    <w:qFormat/>
    <w:uiPriority w:val="0"/>
    <w:pPr>
      <w:widowControl/>
      <w:spacing w:before="156" w:line="240" w:lineRule="auto"/>
      <w:jc w:val="both"/>
    </w:pPr>
    <w:rPr>
      <w:color w:val="000000"/>
      <w:kern w:val="2"/>
      <w:sz w:val="28"/>
      <w:szCs w:val="20"/>
    </w:rPr>
  </w:style>
  <w:style w:type="paragraph" w:customStyle="1" w:styleId="570">
    <w:name w:val="框图格式2"/>
    <w:basedOn w:val="1"/>
    <w:semiHidden/>
    <w:qFormat/>
    <w:uiPriority w:val="0"/>
    <w:pPr>
      <w:spacing w:line="240" w:lineRule="auto"/>
      <w:ind w:firstLine="0" w:firstLineChars="0"/>
      <w:jc w:val="both"/>
    </w:pPr>
    <w:rPr>
      <w:rFonts w:ascii="Tahoma" w:hAnsi="Tahoma" w:eastAsia="宋体" w:cs="Tahoma"/>
      <w:sz w:val="18"/>
      <w:szCs w:val="24"/>
    </w:rPr>
  </w:style>
  <w:style w:type="paragraph" w:customStyle="1" w:styleId="571">
    <w:name w:val="xl69"/>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Verdana" w:hAnsi="Verdana" w:eastAsia="Verdana" w:cs="Verdana"/>
      <w:kern w:val="0"/>
      <w:sz w:val="22"/>
      <w:szCs w:val="22"/>
    </w:rPr>
  </w:style>
  <w:style w:type="paragraph" w:customStyle="1" w:styleId="572">
    <w:name w:val="正文缩进快"/>
    <w:basedOn w:val="1"/>
    <w:qFormat/>
    <w:uiPriority w:val="0"/>
    <w:pPr>
      <w:spacing w:line="240" w:lineRule="auto"/>
      <w:ind w:firstLine="539" w:firstLineChars="0"/>
      <w:jc w:val="both"/>
    </w:pPr>
    <w:rPr>
      <w:rFonts w:ascii="Tahoma" w:hAnsi="Tahoma" w:eastAsia="宋体" w:cs="Tahoma"/>
      <w:szCs w:val="20"/>
    </w:rPr>
  </w:style>
  <w:style w:type="paragraph" w:customStyle="1" w:styleId="573">
    <w:name w:val="表格后样式"/>
    <w:basedOn w:val="556"/>
    <w:qFormat/>
    <w:uiPriority w:val="0"/>
    <w:pPr>
      <w:spacing w:before="0" w:after="0"/>
    </w:pPr>
    <w:rPr>
      <w:lang w:val="en-US"/>
    </w:rPr>
  </w:style>
  <w:style w:type="paragraph" w:customStyle="1" w:styleId="574">
    <w:name w:val="样式 表格文字统一样式 + Arial 非加粗 自动设置 行距: 单倍行距"/>
    <w:basedOn w:val="483"/>
    <w:qFormat/>
    <w:uiPriority w:val="0"/>
    <w:pPr>
      <w:ind w:firstLine="405" w:firstLineChars="193"/>
      <w:jc w:val="both"/>
    </w:pPr>
    <w:rPr>
      <w:rFonts w:ascii="黑体" w:hAnsi="黑体"/>
    </w:rPr>
  </w:style>
  <w:style w:type="paragraph" w:customStyle="1" w:styleId="575">
    <w:name w:val="xl67"/>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Verdana" w:hAnsi="Verdana" w:eastAsia="Verdana" w:cs="Verdana"/>
      <w:kern w:val="0"/>
      <w:sz w:val="22"/>
      <w:szCs w:val="22"/>
    </w:rPr>
  </w:style>
  <w:style w:type="paragraph" w:customStyle="1" w:styleId="576">
    <w:name w:val="Char Char Char Char Char Char Char Char Char Char Char Char Char Char Char Char Char Char Char Char Char Char Char Char Char Char Char"/>
    <w:basedOn w:val="1"/>
    <w:qFormat/>
    <w:uiPriority w:val="0"/>
    <w:pPr>
      <w:spacing w:line="240" w:lineRule="auto"/>
      <w:ind w:firstLine="0" w:firstLineChars="0"/>
      <w:jc w:val="both"/>
    </w:pPr>
    <w:rPr>
      <w:rFonts w:ascii="Tahoma" w:hAnsi="Tahoma" w:eastAsia="宋体" w:cs="Tahoma"/>
      <w:sz w:val="21"/>
      <w:szCs w:val="24"/>
    </w:rPr>
  </w:style>
  <w:style w:type="paragraph" w:customStyle="1" w:styleId="577">
    <w:name w:val="样式13"/>
    <w:basedOn w:val="58"/>
    <w:link w:val="1377"/>
    <w:qFormat/>
    <w:uiPriority w:val="0"/>
    <w:pPr>
      <w:pBdr>
        <w:bottom w:val="thickThinSmallGap" w:color="auto" w:sz="12" w:space="1"/>
      </w:pBdr>
    </w:pPr>
    <w:rPr>
      <w:rFonts w:eastAsia="Arial"/>
    </w:rPr>
  </w:style>
  <w:style w:type="paragraph" w:customStyle="1" w:styleId="578">
    <w:name w:val="Char Char8 Char"/>
    <w:basedOn w:val="7"/>
    <w:semiHidden/>
    <w:qFormat/>
    <w:uiPriority w:val="0"/>
    <w:pPr>
      <w:tabs>
        <w:tab w:val="left" w:pos="360"/>
        <w:tab w:val="left" w:pos="900"/>
      </w:tabs>
      <w:snapToGrid w:val="0"/>
      <w:ind w:left="542" w:leftChars="-12" w:firstLine="200" w:firstLineChars="200"/>
    </w:pPr>
    <w:rPr>
      <w:rFonts w:ascii="Tahoma" w:hAnsi="Tahoma" w:eastAsia="仿宋体" w:cs="Tahoma"/>
      <w:b w:val="0"/>
      <w:bCs w:val="0"/>
      <w:snapToGrid w:val="0"/>
      <w:sz w:val="24"/>
      <w:szCs w:val="24"/>
    </w:rPr>
  </w:style>
  <w:style w:type="paragraph" w:customStyle="1" w:styleId="579">
    <w:name w:val="正文999"/>
    <w:basedOn w:val="1"/>
    <w:semiHidden/>
    <w:qFormat/>
    <w:uiPriority w:val="0"/>
    <w:pPr>
      <w:ind w:firstLine="480"/>
      <w:jc w:val="both"/>
    </w:pPr>
    <w:rPr>
      <w:rFonts w:ascii="Arial" w:hAnsi="Arial" w:eastAsia="宋体" w:cs="Tahoma"/>
      <w:sz w:val="24"/>
      <w:szCs w:val="24"/>
    </w:rPr>
  </w:style>
  <w:style w:type="paragraph" w:customStyle="1" w:styleId="580">
    <w:name w:val="样式 标题 3一标题3H3h33rd level第二层条头标题 3 Char Char标题 3 Char2标...1"/>
    <w:basedOn w:val="7"/>
    <w:qFormat/>
    <w:uiPriority w:val="0"/>
    <w:pPr>
      <w:tabs>
        <w:tab w:val="left" w:pos="720"/>
      </w:tabs>
      <w:spacing w:beforeLines="50" w:afterLines="20" w:line="288" w:lineRule="auto"/>
      <w:ind w:left="720" w:hanging="720"/>
      <w:jc w:val="both"/>
    </w:pPr>
    <w:rPr>
      <w:rFonts w:ascii="Tahoma" w:hAnsi="Arial" w:eastAsia="宋" w:cs="Tahoma"/>
      <w:b w:val="0"/>
      <w:bCs w:val="0"/>
      <w:sz w:val="24"/>
      <w:szCs w:val="20"/>
    </w:rPr>
  </w:style>
  <w:style w:type="paragraph" w:customStyle="1" w:styleId="581">
    <w:name w:val="GM"/>
    <w:basedOn w:val="5"/>
    <w:semiHidden/>
    <w:qFormat/>
    <w:uiPriority w:val="0"/>
    <w:pPr>
      <w:widowControl/>
      <w:tabs>
        <w:tab w:val="left" w:pos="2260"/>
        <w:tab w:val="left" w:pos="2820"/>
        <w:tab w:val="left" w:pos="3420"/>
      </w:tabs>
      <w:adjustRightInd w:val="0"/>
      <w:snapToGrid w:val="0"/>
      <w:spacing w:before="240" w:after="180" w:line="240" w:lineRule="auto"/>
      <w:ind w:left="851" w:right="-28" w:hanging="851"/>
      <w:jc w:val="both"/>
    </w:pPr>
    <w:rPr>
      <w:rFonts w:ascii="黑体" w:hAnsi="黑体" w:eastAsia="宋体" w:cs="Tahoma"/>
      <w:bCs w:val="0"/>
      <w:kern w:val="0"/>
      <w:sz w:val="22"/>
      <w:szCs w:val="20"/>
    </w:rPr>
  </w:style>
  <w:style w:type="paragraph" w:customStyle="1" w:styleId="582">
    <w:name w:val="正文图竖五"/>
    <w:basedOn w:val="1"/>
    <w:semiHidden/>
    <w:qFormat/>
    <w:uiPriority w:val="0"/>
    <w:pPr>
      <w:spacing w:line="240" w:lineRule="auto"/>
      <w:ind w:firstLine="0" w:firstLineChars="0"/>
      <w:jc w:val="center"/>
    </w:pPr>
    <w:rPr>
      <w:rFonts w:ascii="Tahoma" w:hAnsi="Tahoma" w:eastAsia="宋" w:cs="Tahoma"/>
      <w:color w:val="000000"/>
      <w:kern w:val="0"/>
      <w:sz w:val="21"/>
      <w:szCs w:val="21"/>
    </w:rPr>
  </w:style>
  <w:style w:type="paragraph" w:customStyle="1" w:styleId="583">
    <w:name w:val="标题3dg"/>
    <w:basedOn w:val="7"/>
    <w:link w:val="1324"/>
    <w:qFormat/>
    <w:uiPriority w:val="0"/>
    <w:pPr>
      <w:adjustRightInd w:val="0"/>
      <w:spacing w:before="60" w:after="60" w:line="520" w:lineRule="exact"/>
      <w:jc w:val="both"/>
    </w:pPr>
    <w:rPr>
      <w:rFonts w:ascii="Calibri" w:hAnsi="Arial" w:eastAsia="Arial" w:cs="黑体"/>
      <w:sz w:val="24"/>
      <w:szCs w:val="24"/>
      <w:lang w:val="zh-CN"/>
    </w:rPr>
  </w:style>
  <w:style w:type="paragraph" w:customStyle="1" w:styleId="584">
    <w:name w:val="正文图"/>
    <w:basedOn w:val="1"/>
    <w:semiHidden/>
    <w:qFormat/>
    <w:uiPriority w:val="0"/>
    <w:pPr>
      <w:adjustRightInd w:val="0"/>
      <w:snapToGrid w:val="0"/>
      <w:spacing w:before="40" w:line="240" w:lineRule="auto"/>
      <w:ind w:firstLine="0" w:firstLineChars="0"/>
      <w:jc w:val="center"/>
      <w:textAlignment w:val="baseline"/>
    </w:pPr>
    <w:rPr>
      <w:rFonts w:ascii="Arial" w:hAnsi="Tahoma" w:eastAsia="宋体" w:cs="Tahoma"/>
      <w:kern w:val="0"/>
      <w:sz w:val="24"/>
      <w:szCs w:val="20"/>
    </w:rPr>
  </w:style>
  <w:style w:type="paragraph" w:customStyle="1" w:styleId="585">
    <w:name w:val="样式 w标题 3 + 黑体 + 自定义颜色(RGB(00204)) 段后: 0.5 行"/>
    <w:basedOn w:val="1"/>
    <w:qFormat/>
    <w:uiPriority w:val="0"/>
    <w:pPr>
      <w:keepNext/>
      <w:keepLines/>
      <w:widowControl/>
      <w:spacing w:line="500" w:lineRule="exact"/>
      <w:ind w:firstLine="0" w:firstLineChars="0"/>
      <w:outlineLvl w:val="2"/>
    </w:pPr>
    <w:rPr>
      <w:rFonts w:ascii="仿宋体" w:hAnsi="仿宋体" w:eastAsia="仿宋体" w:cs="Arial"/>
      <w:b/>
      <w:bCs/>
      <w:kern w:val="0"/>
      <w:sz w:val="24"/>
      <w:szCs w:val="20"/>
      <w:lang w:val="zh-CN" w:bidi="en-US"/>
    </w:rPr>
  </w:style>
  <w:style w:type="paragraph" w:customStyle="1" w:styleId="586">
    <w:name w:val="正文居中"/>
    <w:basedOn w:val="1"/>
    <w:qFormat/>
    <w:uiPriority w:val="0"/>
    <w:pPr>
      <w:spacing w:line="400" w:lineRule="exact"/>
      <w:ind w:firstLine="0" w:firstLineChars="0"/>
      <w:jc w:val="center"/>
    </w:pPr>
    <w:rPr>
      <w:rFonts w:ascii="Tahoma" w:hAnsi="Tahoma" w:eastAsia="宋体" w:cs="Tahoma"/>
      <w:sz w:val="24"/>
      <w:szCs w:val="20"/>
    </w:rPr>
  </w:style>
  <w:style w:type="paragraph" w:customStyle="1" w:styleId="587">
    <w:name w:val="珠江啤酒正文"/>
    <w:basedOn w:val="1"/>
    <w:link w:val="1395"/>
    <w:qFormat/>
    <w:uiPriority w:val="0"/>
    <w:pPr>
      <w:adjustRightInd w:val="0"/>
      <w:spacing w:line="480" w:lineRule="exact"/>
      <w:ind w:firstLine="200"/>
      <w:jc w:val="both"/>
      <w:textAlignment w:val="baseline"/>
    </w:pPr>
    <w:rPr>
      <w:rFonts w:ascii="Calibri" w:hAnsi="Calibri" w:eastAsia="宋体" w:cs="黑体"/>
      <w:sz w:val="24"/>
      <w:szCs w:val="22"/>
    </w:rPr>
  </w:style>
  <w:style w:type="paragraph" w:customStyle="1" w:styleId="588">
    <w:name w:val="样式 样式 样式 标题 3标题3H3h33rd level第二层条头小标题小节标题标题 3 Char Char一海港标... + +"/>
    <w:basedOn w:val="589"/>
    <w:qFormat/>
    <w:uiPriority w:val="0"/>
    <w:pPr>
      <w:tabs>
        <w:tab w:val="left" w:pos="720"/>
      </w:tabs>
      <w:spacing w:after="120"/>
    </w:pPr>
  </w:style>
  <w:style w:type="paragraph" w:customStyle="1" w:styleId="589">
    <w:name w:val="样式 样式 标题 3标题3H3h33rd level第二层条头小标题小节标题标题 3 Char Char一海港标... +"/>
    <w:basedOn w:val="522"/>
    <w:qFormat/>
    <w:uiPriority w:val="0"/>
    <w:rPr>
      <w:rFonts w:ascii="Tahoma" w:hAnsi="Tahoma"/>
      <w:kern w:val="2"/>
    </w:rPr>
  </w:style>
  <w:style w:type="paragraph" w:customStyle="1" w:styleId="590">
    <w:name w:val="（一）"/>
    <w:basedOn w:val="591"/>
    <w:qFormat/>
    <w:uiPriority w:val="0"/>
    <w:pPr>
      <w:spacing w:line="460" w:lineRule="exact"/>
    </w:pPr>
  </w:style>
  <w:style w:type="paragraph" w:customStyle="1" w:styleId="591">
    <w:name w:val="(1)"/>
    <w:basedOn w:val="1"/>
    <w:qFormat/>
    <w:uiPriority w:val="0"/>
    <w:pPr>
      <w:spacing w:line="240" w:lineRule="auto"/>
      <w:ind w:firstLine="0" w:firstLineChars="0"/>
      <w:jc w:val="both"/>
    </w:pPr>
    <w:rPr>
      <w:rFonts w:ascii="Tahoma" w:hAnsi="Tahoma" w:eastAsia="宋体" w:cs="Tahoma"/>
      <w:sz w:val="24"/>
      <w:szCs w:val="20"/>
    </w:rPr>
  </w:style>
  <w:style w:type="paragraph" w:customStyle="1" w:styleId="592">
    <w:name w:val="样式 燕山正文 + 首行缩进:  2 字符"/>
    <w:basedOn w:val="1"/>
    <w:qFormat/>
    <w:uiPriority w:val="0"/>
    <w:pPr>
      <w:tabs>
        <w:tab w:val="left" w:pos="4680"/>
      </w:tabs>
      <w:adjustRightInd w:val="0"/>
      <w:snapToGrid w:val="0"/>
      <w:ind w:firstLine="480"/>
    </w:pPr>
    <w:rPr>
      <w:rFonts w:ascii="Arial" w:hAnsi="Arial" w:eastAsia="宋体" w:cs="Arial"/>
      <w:color w:val="000000"/>
      <w:sz w:val="24"/>
      <w:szCs w:val="20"/>
    </w:rPr>
  </w:style>
  <w:style w:type="paragraph" w:customStyle="1" w:styleId="593">
    <w:name w:val="Char Char Char Char Char Char Char Char Char Char Char Char Char Char Char Char Char Char Char Char Char Char Char Char Char Char Char Char Char Char Char Char Char Char Char Char Char Char Char Char Char Char"/>
    <w:basedOn w:val="1"/>
    <w:qFormat/>
    <w:uiPriority w:val="0"/>
    <w:pPr>
      <w:spacing w:line="240" w:lineRule="auto"/>
      <w:ind w:firstLine="0" w:firstLineChars="0"/>
      <w:jc w:val="both"/>
    </w:pPr>
    <w:rPr>
      <w:rFonts w:ascii="Tahoma" w:hAnsi="Tahoma" w:eastAsia="宋体" w:cs="Tahoma"/>
      <w:sz w:val="21"/>
      <w:szCs w:val="24"/>
    </w:rPr>
  </w:style>
  <w:style w:type="paragraph" w:customStyle="1" w:styleId="594">
    <w:name w:val="纯文本3"/>
    <w:basedOn w:val="1"/>
    <w:qFormat/>
    <w:uiPriority w:val="0"/>
    <w:pPr>
      <w:spacing w:line="240" w:lineRule="auto"/>
      <w:ind w:firstLine="0" w:firstLineChars="0"/>
      <w:jc w:val="both"/>
    </w:pPr>
    <w:rPr>
      <w:rFonts w:ascii="Arial" w:hAnsi="仿宋" w:eastAsia="宋体" w:cs="Tahoma"/>
      <w:kern w:val="0"/>
      <w:sz w:val="20"/>
      <w:szCs w:val="20"/>
    </w:rPr>
  </w:style>
  <w:style w:type="paragraph" w:customStyle="1" w:styleId="595">
    <w:name w:val="样式 正文文本正文文字 + 四号 红色 首行缩进:  2 字符"/>
    <w:basedOn w:val="36"/>
    <w:qFormat/>
    <w:uiPriority w:val="0"/>
    <w:pPr>
      <w:adjustRightInd w:val="0"/>
      <w:snapToGrid w:val="0"/>
      <w:spacing w:before="60" w:after="60" w:line="264" w:lineRule="auto"/>
      <w:ind w:firstLine="560"/>
      <w:jc w:val="both"/>
      <w:textAlignment w:val="baseline"/>
    </w:pPr>
    <w:rPr>
      <w:rFonts w:ascii="Tahoma" w:hAnsi="Tahoma" w:eastAsia="宋" w:cs="Tahoma"/>
      <w:snapToGrid w:val="0"/>
      <w:color w:val="FF0000"/>
      <w:kern w:val="0"/>
      <w:szCs w:val="20"/>
    </w:rPr>
  </w:style>
  <w:style w:type="paragraph" w:customStyle="1" w:styleId="596">
    <w:name w:val="环正文"/>
    <w:basedOn w:val="1"/>
    <w:qFormat/>
    <w:uiPriority w:val="0"/>
    <w:pPr>
      <w:widowControl/>
      <w:suppressAutoHyphens/>
      <w:adjustRightInd w:val="0"/>
      <w:spacing w:line="480" w:lineRule="exact"/>
      <w:ind w:firstLine="480"/>
      <w:jc w:val="both"/>
      <w:textAlignment w:val="baseline"/>
    </w:pPr>
    <w:rPr>
      <w:rFonts w:ascii="Tahoma" w:hAnsi="Tahoma" w:eastAsia="宋体" w:cs="Tahoma"/>
      <w:bCs/>
      <w:sz w:val="24"/>
      <w:szCs w:val="24"/>
    </w:rPr>
  </w:style>
  <w:style w:type="paragraph" w:customStyle="1" w:styleId="597">
    <w:name w:val="样式 标题 1一、 + (中文) 仿宋_GB2312 段前: 6 磅"/>
    <w:basedOn w:val="5"/>
    <w:qFormat/>
    <w:uiPriority w:val="0"/>
    <w:pPr>
      <w:tabs>
        <w:tab w:val="left" w:pos="845"/>
      </w:tabs>
      <w:adjustRightInd w:val="0"/>
      <w:snapToGrid w:val="0"/>
      <w:spacing w:before="240" w:after="240" w:line="240" w:lineRule="auto"/>
      <w:ind w:left="845" w:hanging="420"/>
      <w:jc w:val="both"/>
    </w:pPr>
    <w:rPr>
      <w:rFonts w:ascii="Tahoma" w:hAnsi="Tahoma" w:eastAsia="宋" w:cs="Tahoma"/>
      <w:bCs w:val="0"/>
      <w:sz w:val="36"/>
      <w:szCs w:val="20"/>
    </w:rPr>
  </w:style>
  <w:style w:type="paragraph" w:customStyle="1" w:styleId="598">
    <w:name w:val="xl56"/>
    <w:basedOn w:val="1"/>
    <w:semiHidden/>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textAlignment w:val="center"/>
    </w:pPr>
    <w:rPr>
      <w:rFonts w:ascii="Tahoma" w:hAnsi="Tahoma" w:eastAsia="Verdana" w:cs="Tahoma"/>
      <w:kern w:val="0"/>
      <w:sz w:val="22"/>
      <w:szCs w:val="22"/>
    </w:rPr>
  </w:style>
  <w:style w:type="paragraph" w:customStyle="1" w:styleId="599">
    <w:name w:val="文本匡小五号 Char"/>
    <w:semiHidden/>
    <w:qFormat/>
    <w:uiPriority w:val="0"/>
    <w:pPr>
      <w:snapToGrid w:val="0"/>
      <w:spacing w:line="100" w:lineRule="atLeast"/>
      <w:jc w:val="center"/>
    </w:pPr>
    <w:rPr>
      <w:rFonts w:ascii="Tahoma" w:hAnsi="Tahoma" w:eastAsia="宋" w:cs="Tahoma"/>
      <w:snapToGrid w:val="0"/>
      <w:sz w:val="21"/>
      <w:szCs w:val="21"/>
      <w:lang w:val="en-US" w:eastAsia="zh-CN" w:bidi="ar-SA"/>
    </w:rPr>
  </w:style>
  <w:style w:type="paragraph" w:customStyle="1" w:styleId="600">
    <w:name w:val="样式 正文@ + 首行缩进:  2 字符2"/>
    <w:basedOn w:val="1"/>
    <w:link w:val="1249"/>
    <w:qFormat/>
    <w:uiPriority w:val="0"/>
    <w:pPr>
      <w:ind w:firstLine="480"/>
      <w:jc w:val="both"/>
    </w:pPr>
    <w:rPr>
      <w:rFonts w:ascii="Arial" w:hAnsi="Arial" w:eastAsia="Arial" w:cs="Arial"/>
      <w:sz w:val="24"/>
      <w:szCs w:val="22"/>
    </w:rPr>
  </w:style>
  <w:style w:type="paragraph" w:customStyle="1" w:styleId="601">
    <w:name w:val="MTDisplayEquation"/>
    <w:basedOn w:val="496"/>
    <w:next w:val="1"/>
    <w:semiHidden/>
    <w:qFormat/>
    <w:uiPriority w:val="0"/>
    <w:pPr>
      <w:tabs>
        <w:tab w:val="center" w:pos="4160"/>
        <w:tab w:val="right" w:pos="8300"/>
      </w:tabs>
    </w:pPr>
  </w:style>
  <w:style w:type="paragraph" w:customStyle="1" w:styleId="602">
    <w:name w:val="ENUM"/>
    <w:basedOn w:val="1"/>
    <w:semiHidden/>
    <w:qFormat/>
    <w:uiPriority w:val="0"/>
    <w:pPr>
      <w:widowControl/>
      <w:tabs>
        <w:tab w:val="left" w:pos="840"/>
        <w:tab w:val="left" w:pos="1418"/>
      </w:tabs>
      <w:spacing w:before="60" w:after="60" w:line="240" w:lineRule="auto"/>
      <w:ind w:left="1418" w:hanging="284"/>
      <w:jc w:val="both"/>
    </w:pPr>
    <w:rPr>
      <w:rFonts w:ascii="黑体" w:hAnsi="黑体" w:eastAsia="宋体" w:cs="Tahoma"/>
      <w:kern w:val="0"/>
      <w:sz w:val="22"/>
      <w:szCs w:val="20"/>
    </w:rPr>
  </w:style>
  <w:style w:type="paragraph" w:customStyle="1" w:styleId="603">
    <w:name w:val="王正文"/>
    <w:basedOn w:val="1"/>
    <w:qFormat/>
    <w:uiPriority w:val="0"/>
    <w:pPr>
      <w:spacing w:line="560" w:lineRule="exact"/>
      <w:ind w:firstLine="200"/>
      <w:jc w:val="both"/>
    </w:pPr>
    <w:rPr>
      <w:rFonts w:ascii="Tahoma" w:hAnsi="Tahoma" w:eastAsia="宋体" w:cs="Tahoma"/>
      <w:sz w:val="24"/>
      <w:szCs w:val="24"/>
    </w:rPr>
  </w:style>
  <w:style w:type="paragraph" w:customStyle="1" w:styleId="604">
    <w:name w:val="样式 标题 2标题2二级 标题 2H2h2第一层条标题 2 Char节标题节11 Char标题 2 Cha...2"/>
    <w:basedOn w:val="6"/>
    <w:qFormat/>
    <w:uiPriority w:val="0"/>
    <w:pPr>
      <w:adjustRightInd w:val="0"/>
      <w:spacing w:before="240" w:after="240" w:line="360" w:lineRule="exact"/>
      <w:ind w:left="578" w:hanging="578"/>
      <w:jc w:val="both"/>
      <w:textAlignment w:val="baseline"/>
    </w:pPr>
    <w:rPr>
      <w:rFonts w:ascii="Tahoma" w:hAnsi="Tahoma" w:eastAsia="宋" w:cs="Tahoma"/>
      <w:bCs w:val="0"/>
      <w:sz w:val="24"/>
      <w:szCs w:val="20"/>
    </w:rPr>
  </w:style>
  <w:style w:type="paragraph" w:customStyle="1" w:styleId="605">
    <w:name w:val="基准标题"/>
    <w:basedOn w:val="36"/>
    <w:next w:val="36"/>
    <w:qFormat/>
    <w:uiPriority w:val="0"/>
    <w:pPr>
      <w:widowControl/>
      <w:spacing w:after="0"/>
      <w:ind w:firstLine="0" w:firstLineChars="0"/>
      <w:jc w:val="both"/>
    </w:pPr>
    <w:rPr>
      <w:rFonts w:ascii="Arial" w:hAnsi="Arial" w:cs="Tahoma"/>
      <w:sz w:val="21"/>
      <w:szCs w:val="20"/>
    </w:rPr>
  </w:style>
  <w:style w:type="paragraph" w:customStyle="1" w:styleId="606">
    <w:name w:val="样式 样式 标题 2标题2二级 标题 2H2h2第一层条标题 2 Char节标题节11 Char标题 2 Cha... +1"/>
    <w:basedOn w:val="1"/>
    <w:qFormat/>
    <w:uiPriority w:val="0"/>
    <w:pPr>
      <w:tabs>
        <w:tab w:val="left" w:pos="720"/>
      </w:tabs>
      <w:adjustRightInd w:val="0"/>
      <w:spacing w:before="240" w:after="160" w:line="312" w:lineRule="auto"/>
      <w:ind w:firstLine="0" w:firstLineChars="0"/>
      <w:textAlignment w:val="baseline"/>
      <w:outlineLvl w:val="1"/>
    </w:pPr>
    <w:rPr>
      <w:rFonts w:ascii="Tahoma" w:hAnsi="Tahoma" w:eastAsia="宋" w:cs="Tahoma"/>
      <w:b/>
      <w:sz w:val="24"/>
      <w:szCs w:val="20"/>
    </w:rPr>
  </w:style>
  <w:style w:type="paragraph" w:customStyle="1" w:styleId="607">
    <w:name w:val="BG1"/>
    <w:basedOn w:val="1"/>
    <w:semiHidden/>
    <w:qFormat/>
    <w:uiPriority w:val="0"/>
    <w:pPr>
      <w:autoSpaceDE w:val="0"/>
      <w:autoSpaceDN w:val="0"/>
      <w:spacing w:line="240" w:lineRule="auto"/>
      <w:ind w:firstLine="0" w:firstLineChars="0"/>
      <w:jc w:val="center"/>
    </w:pPr>
    <w:rPr>
      <w:rFonts w:ascii="Tahoma" w:hAnsi="Tahoma" w:eastAsia="宋体" w:cs="Tahoma"/>
      <w:color w:val="000000"/>
      <w:kern w:val="0"/>
      <w:sz w:val="21"/>
      <w:szCs w:val="24"/>
    </w:rPr>
  </w:style>
  <w:style w:type="paragraph" w:customStyle="1" w:styleId="608">
    <w:name w:val="PP 行"/>
    <w:basedOn w:val="59"/>
    <w:qFormat/>
    <w:uiPriority w:val="0"/>
    <w:pPr>
      <w:spacing w:line="240" w:lineRule="auto"/>
      <w:ind w:firstLine="0" w:firstLineChars="0"/>
      <w:jc w:val="both"/>
    </w:pPr>
    <w:rPr>
      <w:rFonts w:ascii="Arial" w:hAnsi="Tahoma" w:cs="Tahoma"/>
      <w:spacing w:val="5"/>
      <w:sz w:val="25"/>
      <w:szCs w:val="25"/>
    </w:rPr>
  </w:style>
  <w:style w:type="paragraph" w:customStyle="1" w:styleId="609">
    <w:name w:val="7"/>
    <w:basedOn w:val="1"/>
    <w:next w:val="82"/>
    <w:qFormat/>
    <w:uiPriority w:val="0"/>
    <w:pPr>
      <w:widowControl/>
      <w:spacing w:before="100" w:beforeAutospacing="1" w:after="100" w:afterAutospacing="1" w:line="240" w:lineRule="auto"/>
      <w:ind w:firstLine="0" w:firstLineChars="0"/>
    </w:pPr>
    <w:rPr>
      <w:rFonts w:ascii="Arial" w:hAnsi="Arial" w:eastAsia="宋体" w:cs="Arial"/>
      <w:color w:val="000000"/>
      <w:kern w:val="0"/>
      <w:sz w:val="24"/>
      <w:szCs w:val="24"/>
    </w:rPr>
  </w:style>
  <w:style w:type="paragraph" w:customStyle="1" w:styleId="610">
    <w:name w:val="Plain Text1"/>
    <w:basedOn w:val="1"/>
    <w:qFormat/>
    <w:uiPriority w:val="0"/>
    <w:pPr>
      <w:adjustRightInd w:val="0"/>
      <w:spacing w:line="240" w:lineRule="auto"/>
      <w:ind w:firstLine="0" w:firstLineChars="0"/>
      <w:jc w:val="both"/>
      <w:textAlignment w:val="baseline"/>
    </w:pPr>
    <w:rPr>
      <w:rFonts w:ascii="Arial" w:hAnsi="仿宋" w:eastAsia="宋体" w:cs="Tahoma"/>
      <w:sz w:val="21"/>
      <w:szCs w:val="20"/>
    </w:rPr>
  </w:style>
  <w:style w:type="paragraph" w:customStyle="1" w:styleId="611">
    <w:name w:val="样式 段后: 6 磅 行距: 多倍行距 1.2 字行"/>
    <w:basedOn w:val="1"/>
    <w:qFormat/>
    <w:uiPriority w:val="0"/>
    <w:pPr>
      <w:tabs>
        <w:tab w:val="left" w:pos="272"/>
      </w:tabs>
      <w:spacing w:after="120" w:line="288" w:lineRule="auto"/>
      <w:ind w:left="-227" w:firstLine="227" w:firstLineChars="0"/>
      <w:jc w:val="both"/>
    </w:pPr>
    <w:rPr>
      <w:rFonts w:ascii="Tahoma" w:hAnsi="Tahoma" w:eastAsia="宋" w:cs="Tahoma"/>
      <w:sz w:val="24"/>
      <w:szCs w:val="20"/>
    </w:rPr>
  </w:style>
  <w:style w:type="paragraph" w:customStyle="1" w:styleId="612">
    <w:name w:val="lou"/>
    <w:basedOn w:val="1"/>
    <w:qFormat/>
    <w:uiPriority w:val="0"/>
    <w:pPr>
      <w:widowControl/>
      <w:spacing w:before="100" w:beforeAutospacing="1" w:after="100" w:afterAutospacing="1" w:line="240" w:lineRule="auto"/>
      <w:ind w:firstLine="0" w:firstLineChars="0"/>
    </w:pPr>
    <w:rPr>
      <w:rFonts w:ascii="Arial" w:hAnsi="Arial" w:eastAsia="宋体" w:cs="Arial"/>
      <w:kern w:val="0"/>
      <w:sz w:val="24"/>
      <w:szCs w:val="24"/>
    </w:rPr>
  </w:style>
  <w:style w:type="paragraph" w:customStyle="1" w:styleId="613">
    <w:name w:val="左五"/>
    <w:basedOn w:val="1"/>
    <w:semiHidden/>
    <w:qFormat/>
    <w:uiPriority w:val="0"/>
    <w:pPr>
      <w:adjustRightInd w:val="0"/>
      <w:snapToGrid w:val="0"/>
      <w:spacing w:line="280" w:lineRule="exact"/>
      <w:ind w:firstLine="0" w:firstLineChars="0"/>
    </w:pPr>
    <w:rPr>
      <w:rFonts w:ascii="Arial" w:hAnsi="Courier New" w:eastAsia="宋体" w:cs="Tahoma"/>
      <w:color w:val="000000"/>
      <w:sz w:val="18"/>
      <w:szCs w:val="24"/>
    </w:rPr>
  </w:style>
  <w:style w:type="paragraph" w:customStyle="1" w:styleId="614">
    <w:name w:val="xl55"/>
    <w:basedOn w:val="1"/>
    <w:semiHidden/>
    <w:qFormat/>
    <w:uiPriority w:val="0"/>
    <w:pPr>
      <w:widowControl/>
      <w:pBdr>
        <w:left w:val="single" w:color="auto" w:sz="4" w:space="0"/>
        <w:bottom w:val="single" w:color="auto" w:sz="4" w:space="0"/>
      </w:pBdr>
      <w:spacing w:before="100" w:beforeAutospacing="1" w:after="100" w:afterAutospacing="1" w:line="240" w:lineRule="auto"/>
      <w:ind w:firstLine="0" w:firstLineChars="0"/>
      <w:textAlignment w:val="center"/>
    </w:pPr>
    <w:rPr>
      <w:rFonts w:ascii="Tahoma" w:hAnsi="Tahoma" w:eastAsia="Verdana" w:cs="Tahoma"/>
      <w:kern w:val="0"/>
      <w:sz w:val="22"/>
      <w:szCs w:val="22"/>
    </w:rPr>
  </w:style>
  <w:style w:type="paragraph" w:customStyle="1" w:styleId="615">
    <w:name w:val="xl22"/>
    <w:basedOn w:val="1"/>
    <w:qFormat/>
    <w:uiPriority w:val="0"/>
    <w:pPr>
      <w:widowControl/>
      <w:spacing w:before="100" w:after="100" w:line="240" w:lineRule="auto"/>
      <w:ind w:firstLine="0" w:firstLineChars="0"/>
      <w:jc w:val="center"/>
    </w:pPr>
    <w:rPr>
      <w:rFonts w:ascii="Tahoma" w:hAnsi="Tahoma" w:eastAsia="宋体" w:cs="Tahoma"/>
      <w:kern w:val="0"/>
      <w:sz w:val="24"/>
      <w:szCs w:val="24"/>
    </w:rPr>
  </w:style>
  <w:style w:type="paragraph" w:customStyle="1" w:styleId="616">
    <w:name w:val="样式 标题 1标题 1 Char Char + Times New Roman 段后: 0.5 行"/>
    <w:basedOn w:val="5"/>
    <w:qFormat/>
    <w:uiPriority w:val="0"/>
    <w:pPr>
      <w:tabs>
        <w:tab w:val="left" w:pos="4500"/>
      </w:tabs>
      <w:adjustRightInd w:val="0"/>
      <w:snapToGrid w:val="0"/>
      <w:spacing w:before="240" w:afterLines="50" w:line="460" w:lineRule="exact"/>
      <w:jc w:val="both"/>
      <w:textAlignment w:val="baseline"/>
    </w:pPr>
    <w:rPr>
      <w:rFonts w:ascii="Tahoma" w:hAnsi="Tahoma" w:eastAsia="宋体" w:cs="Tahoma"/>
      <w:bCs w:val="0"/>
      <w:sz w:val="30"/>
      <w:szCs w:val="20"/>
    </w:rPr>
  </w:style>
  <w:style w:type="paragraph" w:customStyle="1" w:styleId="617">
    <w:name w:val="样式12"/>
    <w:basedOn w:val="1"/>
    <w:link w:val="1409"/>
    <w:qFormat/>
    <w:uiPriority w:val="0"/>
    <w:pPr>
      <w:pBdr>
        <w:bottom w:val="thickThinSmallGap" w:color="auto" w:sz="18" w:space="1"/>
      </w:pBdr>
      <w:spacing w:line="240" w:lineRule="auto"/>
      <w:ind w:firstLine="0" w:firstLineChars="0"/>
      <w:jc w:val="center"/>
    </w:pPr>
    <w:rPr>
      <w:rFonts w:ascii="Calibri" w:hAnsi="Calibri" w:eastAsia="Arial" w:cs="黑体"/>
      <w:sz w:val="21"/>
      <w:szCs w:val="24"/>
    </w:rPr>
  </w:style>
  <w:style w:type="paragraph" w:customStyle="1" w:styleId="618">
    <w:name w:val="海港标题2"/>
    <w:basedOn w:val="6"/>
    <w:qFormat/>
    <w:uiPriority w:val="0"/>
    <w:pPr>
      <w:tabs>
        <w:tab w:val="left" w:pos="576"/>
      </w:tabs>
      <w:adjustRightInd w:val="0"/>
      <w:spacing w:before="240" w:after="240" w:line="360" w:lineRule="exact"/>
      <w:ind w:left="576" w:hanging="576"/>
      <w:jc w:val="both"/>
      <w:textAlignment w:val="baseline"/>
    </w:pPr>
    <w:rPr>
      <w:rFonts w:ascii="Tahoma" w:hAnsi="Tahoma" w:eastAsia="宋" w:cs="Tahoma"/>
      <w:bCs w:val="0"/>
      <w:sz w:val="24"/>
      <w:szCs w:val="20"/>
    </w:rPr>
  </w:style>
  <w:style w:type="paragraph" w:customStyle="1" w:styleId="619">
    <w:name w:val="样式 标题 2标题2.1标题 1.1 + 黑体 四号 非加粗 蓝色 段前: 15.6 磅 段后: 7.8 磅 行..."/>
    <w:basedOn w:val="6"/>
    <w:qFormat/>
    <w:uiPriority w:val="0"/>
    <w:pPr>
      <w:tabs>
        <w:tab w:val="left" w:pos="576"/>
      </w:tabs>
      <w:adjustRightInd w:val="0"/>
      <w:spacing w:before="312" w:after="240" w:line="360" w:lineRule="exact"/>
      <w:ind w:left="578" w:hanging="578"/>
      <w:jc w:val="both"/>
      <w:textAlignment w:val="baseline"/>
    </w:pPr>
    <w:rPr>
      <w:rFonts w:ascii="仿宋体" w:hAnsi="Tahoma" w:eastAsia="仿宋体" w:cs="Tahoma"/>
      <w:bCs w:val="0"/>
      <w:color w:val="0000FF"/>
      <w:kern w:val="2"/>
      <w:sz w:val="28"/>
      <w:szCs w:val="20"/>
    </w:rPr>
  </w:style>
  <w:style w:type="paragraph" w:customStyle="1" w:styleId="620">
    <w:name w:val="表格04"/>
    <w:basedOn w:val="1"/>
    <w:qFormat/>
    <w:uiPriority w:val="0"/>
    <w:pPr>
      <w:adjustRightInd w:val="0"/>
      <w:spacing w:line="360" w:lineRule="exact"/>
      <w:ind w:firstLine="0" w:firstLineChars="0"/>
      <w:jc w:val="center"/>
      <w:textAlignment w:val="baseline"/>
    </w:pPr>
    <w:rPr>
      <w:rFonts w:ascii="Tahoma" w:hAnsi="Tahoma" w:eastAsia="宋体" w:cs="Tahoma"/>
      <w:snapToGrid w:val="0"/>
      <w:spacing w:val="-2"/>
      <w:kern w:val="0"/>
      <w:sz w:val="18"/>
      <w:szCs w:val="18"/>
    </w:rPr>
  </w:style>
  <w:style w:type="paragraph" w:customStyle="1" w:styleId="621">
    <w:name w:val="style1"/>
    <w:basedOn w:val="1"/>
    <w:qFormat/>
    <w:uiPriority w:val="0"/>
    <w:pPr>
      <w:widowControl/>
      <w:spacing w:before="100" w:beforeAutospacing="1" w:after="100" w:afterAutospacing="1" w:line="240" w:lineRule="auto"/>
      <w:ind w:firstLine="0" w:firstLineChars="0"/>
    </w:pPr>
    <w:rPr>
      <w:rFonts w:ascii="Arial" w:hAnsi="Arial" w:eastAsia="宋体" w:cs="Arial"/>
      <w:kern w:val="0"/>
      <w:sz w:val="14"/>
      <w:szCs w:val="14"/>
    </w:rPr>
  </w:style>
  <w:style w:type="paragraph" w:customStyle="1" w:styleId="622">
    <w:name w:val="样式 表格图文 + Times New Roman"/>
    <w:basedOn w:val="111"/>
    <w:link w:val="1286"/>
    <w:qFormat/>
    <w:uiPriority w:val="0"/>
    <w:pPr>
      <w:widowControl/>
    </w:pPr>
    <w:rPr>
      <w:rFonts w:cs="宋体"/>
      <w:color w:val="000000"/>
      <w:szCs w:val="21"/>
    </w:rPr>
  </w:style>
  <w:style w:type="paragraph" w:customStyle="1" w:styleId="623">
    <w:name w:val="二"/>
    <w:basedOn w:val="1"/>
    <w:qFormat/>
    <w:uiPriority w:val="0"/>
    <w:pPr>
      <w:spacing w:line="240" w:lineRule="auto"/>
      <w:ind w:firstLine="0" w:firstLineChars="0"/>
      <w:jc w:val="both"/>
    </w:pPr>
    <w:rPr>
      <w:rFonts w:ascii="仿宋体" w:hAnsi="Tahoma" w:eastAsia="仿宋体" w:cs="Tahoma"/>
      <w:b/>
      <w:sz w:val="24"/>
      <w:szCs w:val="20"/>
    </w:rPr>
  </w:style>
  <w:style w:type="paragraph" w:customStyle="1" w:styleId="624">
    <w:name w:val="M"/>
    <w:basedOn w:val="5"/>
    <w:semiHidden/>
    <w:qFormat/>
    <w:uiPriority w:val="0"/>
    <w:pPr>
      <w:widowControl/>
      <w:tabs>
        <w:tab w:val="left" w:pos="2260"/>
        <w:tab w:val="left" w:pos="2820"/>
        <w:tab w:val="left" w:pos="3420"/>
      </w:tabs>
      <w:adjustRightInd w:val="0"/>
      <w:snapToGrid w:val="0"/>
      <w:spacing w:before="440" w:after="180" w:line="240" w:lineRule="auto"/>
      <w:ind w:left="851" w:right="-28" w:hanging="851"/>
      <w:jc w:val="both"/>
    </w:pPr>
    <w:rPr>
      <w:rFonts w:ascii="黑体" w:hAnsi="黑体" w:eastAsia="宋体" w:cs="Tahoma"/>
      <w:b w:val="0"/>
      <w:bCs w:val="0"/>
      <w:kern w:val="0"/>
      <w:sz w:val="22"/>
      <w:szCs w:val="20"/>
    </w:rPr>
  </w:style>
  <w:style w:type="paragraph" w:customStyle="1" w:styleId="625">
    <w:name w:val="Char Char Char Char1"/>
    <w:basedOn w:val="1"/>
    <w:semiHidden/>
    <w:qFormat/>
    <w:uiPriority w:val="0"/>
    <w:pPr>
      <w:spacing w:line="240" w:lineRule="auto"/>
      <w:ind w:firstLine="0" w:firstLineChars="0"/>
      <w:jc w:val="both"/>
    </w:pPr>
    <w:rPr>
      <w:rFonts w:ascii="Tahoma" w:hAnsi="Tahoma" w:eastAsia="宋体" w:cs="Tahoma"/>
      <w:sz w:val="21"/>
      <w:szCs w:val="24"/>
    </w:rPr>
  </w:style>
  <w:style w:type="paragraph" w:customStyle="1" w:styleId="626">
    <w:name w:val="90v"/>
    <w:basedOn w:val="1"/>
    <w:qFormat/>
    <w:uiPriority w:val="0"/>
    <w:pPr>
      <w:widowControl/>
      <w:spacing w:before="100" w:beforeAutospacing="1" w:after="100" w:afterAutospacing="1" w:line="240" w:lineRule="auto"/>
      <w:ind w:firstLine="0" w:firstLineChars="0"/>
    </w:pPr>
    <w:rPr>
      <w:rFonts w:ascii="Arial" w:hAnsi="Arial" w:eastAsia="宋体" w:cs="Tahoma"/>
      <w:kern w:val="0"/>
      <w:sz w:val="24"/>
      <w:szCs w:val="20"/>
    </w:rPr>
  </w:style>
  <w:style w:type="paragraph" w:customStyle="1" w:styleId="627">
    <w:name w:val="xl50"/>
    <w:basedOn w:val="1"/>
    <w:qFormat/>
    <w:uiPriority w:val="0"/>
    <w:pPr>
      <w:widowControl/>
      <w:pBdr>
        <w:top w:val="single" w:color="auto" w:sz="4" w:space="0"/>
        <w:bottom w:val="single" w:color="auto" w:sz="4" w:space="0"/>
      </w:pBdr>
      <w:spacing w:before="100" w:beforeAutospacing="1" w:after="100" w:afterAutospacing="1" w:line="240" w:lineRule="auto"/>
      <w:ind w:firstLine="0" w:firstLineChars="0"/>
      <w:jc w:val="center"/>
      <w:textAlignment w:val="center"/>
    </w:pPr>
    <w:rPr>
      <w:rFonts w:ascii="Tahoma" w:hAnsi="Tahoma" w:eastAsia="Verdana" w:cs="Tahoma"/>
      <w:kern w:val="0"/>
      <w:sz w:val="20"/>
      <w:szCs w:val="20"/>
    </w:rPr>
  </w:style>
  <w:style w:type="paragraph" w:customStyle="1" w:styleId="628">
    <w:name w:val="样式 标题 2 + Times New Roman 段前: 0.5 行 段后: 0.5 行"/>
    <w:basedOn w:val="6"/>
    <w:qFormat/>
    <w:uiPriority w:val="0"/>
    <w:pPr>
      <w:tabs>
        <w:tab w:val="left" w:pos="4500"/>
      </w:tabs>
      <w:adjustRightInd w:val="0"/>
      <w:snapToGrid w:val="0"/>
      <w:spacing w:beforeLines="50" w:afterLines="50" w:line="460" w:lineRule="exact"/>
      <w:jc w:val="both"/>
      <w:textAlignment w:val="baseline"/>
    </w:pPr>
    <w:rPr>
      <w:rFonts w:ascii="Tahoma" w:hAnsi="Tahoma" w:eastAsia="Arial" w:cs="Tahoma"/>
      <w:bCs w:val="0"/>
      <w:sz w:val="28"/>
      <w:szCs w:val="20"/>
    </w:rPr>
  </w:style>
  <w:style w:type="paragraph" w:customStyle="1" w:styleId="629">
    <w:name w:val="1.1.1.1"/>
    <w:basedOn w:val="1"/>
    <w:qFormat/>
    <w:uiPriority w:val="0"/>
    <w:pPr>
      <w:widowControl/>
      <w:spacing w:line="240" w:lineRule="auto"/>
      <w:ind w:firstLine="0" w:firstLineChars="0"/>
    </w:pPr>
    <w:rPr>
      <w:rFonts w:ascii="Arial" w:hAnsi="Arial" w:eastAsia="宋体" w:cs="Tahoma"/>
      <w:kern w:val="0"/>
      <w:szCs w:val="20"/>
    </w:rPr>
  </w:style>
  <w:style w:type="paragraph" w:customStyle="1" w:styleId="630">
    <w:name w:val="2级标题"/>
    <w:basedOn w:val="6"/>
    <w:semiHidden/>
    <w:qFormat/>
    <w:uiPriority w:val="0"/>
    <w:pPr>
      <w:tabs>
        <w:tab w:val="left" w:pos="3564"/>
      </w:tabs>
      <w:adjustRightInd w:val="0"/>
      <w:snapToGrid w:val="0"/>
      <w:spacing w:before="120" w:after="120"/>
      <w:jc w:val="both"/>
    </w:pPr>
    <w:rPr>
      <w:rFonts w:ascii="Tahoma" w:hAnsi="黑体" w:eastAsia="Arial" w:cs="Tahoma"/>
      <w:b w:val="0"/>
      <w:bCs w:val="0"/>
      <w:kern w:val="2"/>
      <w:szCs w:val="28"/>
      <w:lang w:val="zh-CN"/>
    </w:rPr>
  </w:style>
  <w:style w:type="paragraph" w:customStyle="1" w:styleId="631">
    <w:name w:val="样式 样式 标题 1章节标题b1heading 1H1Heading 1 (NN)文章标题章标题 1-*+h11s... +"/>
    <w:basedOn w:val="524"/>
    <w:qFormat/>
    <w:uiPriority w:val="0"/>
    <w:pPr>
      <w:spacing w:line="500" w:lineRule="exact"/>
    </w:pPr>
    <w:rPr>
      <w:kern w:val="0"/>
      <w:sz w:val="24"/>
    </w:rPr>
  </w:style>
  <w:style w:type="paragraph" w:customStyle="1" w:styleId="632">
    <w:name w:val="文本正文"/>
    <w:basedOn w:val="1"/>
    <w:link w:val="1311"/>
    <w:qFormat/>
    <w:uiPriority w:val="0"/>
    <w:pPr>
      <w:tabs>
        <w:tab w:val="left" w:pos="1080"/>
      </w:tabs>
      <w:ind w:firstLine="200"/>
      <w:jc w:val="both"/>
    </w:pPr>
    <w:rPr>
      <w:rFonts w:ascii="Calibri" w:hAnsi="Calibri" w:eastAsia="宋体" w:cs="黑体"/>
      <w:sz w:val="24"/>
      <w:szCs w:val="24"/>
    </w:rPr>
  </w:style>
  <w:style w:type="paragraph" w:customStyle="1" w:styleId="633">
    <w:name w:val="表、图名"/>
    <w:basedOn w:val="1"/>
    <w:link w:val="1354"/>
    <w:qFormat/>
    <w:uiPriority w:val="0"/>
    <w:pPr>
      <w:adjustRightInd w:val="0"/>
      <w:snapToGrid w:val="0"/>
      <w:spacing w:before="100" w:beforeAutospacing="1"/>
      <w:ind w:left="-6" w:firstLine="0" w:firstLineChars="0"/>
      <w:jc w:val="center"/>
    </w:pPr>
    <w:rPr>
      <w:rFonts w:ascii="仿宋体" w:hAnsi="Arial" w:eastAsia="仿宋体" w:cs="黑体"/>
      <w:b/>
      <w:color w:val="000000"/>
      <w:sz w:val="24"/>
      <w:szCs w:val="24"/>
    </w:rPr>
  </w:style>
  <w:style w:type="paragraph" w:customStyle="1" w:styleId="634">
    <w:name w:val="正文段落"/>
    <w:basedOn w:val="1"/>
    <w:qFormat/>
    <w:uiPriority w:val="0"/>
    <w:pPr>
      <w:ind w:firstLine="480"/>
      <w:jc w:val="both"/>
    </w:pPr>
    <w:rPr>
      <w:rFonts w:ascii="Arial" w:hAnsi="Arial" w:eastAsia="宋体" w:cs="Tahoma"/>
      <w:sz w:val="24"/>
      <w:szCs w:val="24"/>
    </w:rPr>
  </w:style>
  <w:style w:type="paragraph" w:customStyle="1" w:styleId="635">
    <w:name w:val="表 陈"/>
    <w:basedOn w:val="1"/>
    <w:link w:val="1244"/>
    <w:qFormat/>
    <w:uiPriority w:val="0"/>
    <w:pPr>
      <w:spacing w:line="360" w:lineRule="exact"/>
      <w:ind w:firstLine="0" w:firstLineChars="0"/>
      <w:jc w:val="center"/>
    </w:pPr>
    <w:rPr>
      <w:rFonts w:ascii="Arial" w:hAnsi="Arial" w:eastAsia="Arial" w:cs="Arial"/>
      <w:sz w:val="21"/>
      <w:szCs w:val="22"/>
    </w:rPr>
  </w:style>
  <w:style w:type="paragraph" w:customStyle="1" w:styleId="636">
    <w:name w:val="style26"/>
    <w:basedOn w:val="1"/>
    <w:qFormat/>
    <w:uiPriority w:val="0"/>
    <w:pPr>
      <w:widowControl/>
      <w:spacing w:before="100" w:beforeAutospacing="1" w:after="100" w:afterAutospacing="1" w:line="240" w:lineRule="auto"/>
      <w:ind w:firstLine="0" w:firstLineChars="0"/>
    </w:pPr>
    <w:rPr>
      <w:rFonts w:ascii="Arial" w:hAnsi="Arial" w:eastAsia="宋体" w:cs="Arial"/>
      <w:kern w:val="0"/>
      <w:sz w:val="21"/>
      <w:szCs w:val="21"/>
    </w:rPr>
  </w:style>
  <w:style w:type="paragraph" w:customStyle="1" w:styleId="637">
    <w:name w:val="文本框文字"/>
    <w:basedOn w:val="1"/>
    <w:semiHidden/>
    <w:qFormat/>
    <w:uiPriority w:val="0"/>
    <w:pPr>
      <w:adjustRightInd w:val="0"/>
      <w:spacing w:line="240" w:lineRule="auto"/>
      <w:ind w:firstLine="0" w:firstLineChars="0"/>
      <w:jc w:val="center"/>
      <w:textAlignment w:val="baseline"/>
    </w:pPr>
    <w:rPr>
      <w:rFonts w:ascii="Tahoma" w:hAnsi="Tahoma" w:eastAsia="宋体" w:cs="Tahoma"/>
      <w:kern w:val="0"/>
      <w:sz w:val="21"/>
      <w:szCs w:val="20"/>
    </w:rPr>
  </w:style>
  <w:style w:type="paragraph" w:customStyle="1" w:styleId="638">
    <w:name w:val="Plain Text2"/>
    <w:basedOn w:val="1"/>
    <w:qFormat/>
    <w:uiPriority w:val="0"/>
    <w:pPr>
      <w:adjustRightInd w:val="0"/>
      <w:spacing w:line="240" w:lineRule="auto"/>
      <w:ind w:firstLine="0" w:firstLineChars="0"/>
      <w:jc w:val="both"/>
      <w:textAlignment w:val="baseline"/>
    </w:pPr>
    <w:rPr>
      <w:rFonts w:ascii="Arial" w:hAnsi="仿宋" w:eastAsia="宋体" w:cs="Tahoma"/>
      <w:sz w:val="21"/>
      <w:szCs w:val="20"/>
    </w:rPr>
  </w:style>
  <w:style w:type="paragraph" w:customStyle="1" w:styleId="639">
    <w:name w:val="正文3"/>
    <w:semiHidden/>
    <w:qFormat/>
    <w:uiPriority w:val="0"/>
    <w:pPr>
      <w:widowControl w:val="0"/>
      <w:adjustRightInd w:val="0"/>
      <w:spacing w:line="312" w:lineRule="atLeast"/>
      <w:jc w:val="both"/>
      <w:textAlignment w:val="baseline"/>
    </w:pPr>
    <w:rPr>
      <w:rFonts w:ascii="Arial" w:hAnsi="Tahoma" w:eastAsia="宋体" w:cs="Tahoma"/>
      <w:sz w:val="34"/>
      <w:lang w:val="en-US" w:eastAsia="zh-CN" w:bidi="ar-SA"/>
    </w:rPr>
  </w:style>
  <w:style w:type="paragraph" w:customStyle="1" w:styleId="640">
    <w:name w:val="样式 标题 2标题2H2h2第一层条 + 段前: 7.8 磅"/>
    <w:basedOn w:val="6"/>
    <w:qFormat/>
    <w:uiPriority w:val="0"/>
    <w:pPr>
      <w:adjustRightInd w:val="0"/>
      <w:spacing w:before="240" w:after="240" w:line="360" w:lineRule="exact"/>
      <w:ind w:left="578" w:hanging="578"/>
      <w:jc w:val="both"/>
      <w:textAlignment w:val="baseline"/>
    </w:pPr>
    <w:rPr>
      <w:rFonts w:ascii="Tahoma" w:hAnsi="Tahoma" w:eastAsia="宋" w:cs="Tahoma"/>
      <w:bCs w:val="0"/>
      <w:sz w:val="24"/>
      <w:szCs w:val="20"/>
    </w:rPr>
  </w:style>
  <w:style w:type="paragraph" w:customStyle="1" w:styleId="641">
    <w:name w:val="样式 标题 3一标题3H3h33rd level第二层条头标题 3 Char Char标题 3 Char2标..."/>
    <w:basedOn w:val="7"/>
    <w:qFormat/>
    <w:uiPriority w:val="0"/>
    <w:pPr>
      <w:tabs>
        <w:tab w:val="left" w:pos="720"/>
      </w:tabs>
      <w:spacing w:beforeLines="50" w:afterLines="20" w:line="360" w:lineRule="exact"/>
      <w:ind w:left="720" w:hanging="720"/>
      <w:jc w:val="both"/>
    </w:pPr>
    <w:rPr>
      <w:rFonts w:ascii="Tahoma" w:hAnsi="Arial" w:eastAsia="宋" w:cs="Tahoma"/>
      <w:b w:val="0"/>
      <w:bCs w:val="0"/>
      <w:sz w:val="24"/>
      <w:szCs w:val="20"/>
    </w:rPr>
  </w:style>
  <w:style w:type="paragraph" w:customStyle="1" w:styleId="642">
    <w:name w:val="Char Char7 Char Char Char"/>
    <w:basedOn w:val="7"/>
    <w:qFormat/>
    <w:uiPriority w:val="0"/>
    <w:pPr>
      <w:tabs>
        <w:tab w:val="left" w:pos="360"/>
        <w:tab w:val="left" w:pos="900"/>
      </w:tabs>
      <w:snapToGrid w:val="0"/>
      <w:ind w:left="542" w:leftChars="-12" w:firstLine="200" w:firstLineChars="200"/>
    </w:pPr>
    <w:rPr>
      <w:rFonts w:ascii="Tahoma" w:hAnsi="Tahoma" w:eastAsia="仿宋体" w:cs="Tahoma"/>
      <w:b w:val="0"/>
      <w:bCs w:val="0"/>
      <w:snapToGrid w:val="0"/>
      <w:sz w:val="24"/>
      <w:szCs w:val="24"/>
    </w:rPr>
  </w:style>
  <w:style w:type="paragraph" w:customStyle="1" w:styleId="643">
    <w:name w:val="文本框五号1.5倍行距"/>
    <w:basedOn w:val="538"/>
    <w:semiHidden/>
    <w:qFormat/>
    <w:uiPriority w:val="0"/>
  </w:style>
  <w:style w:type="paragraph" w:customStyle="1" w:styleId="644">
    <w:name w:val="样式 标题 2 + 宋体 行距: 固定值 30 磅"/>
    <w:basedOn w:val="6"/>
    <w:qFormat/>
    <w:uiPriority w:val="0"/>
    <w:pPr>
      <w:adjustRightInd w:val="0"/>
      <w:snapToGrid w:val="0"/>
      <w:spacing w:before="140" w:after="140" w:line="440" w:lineRule="exact"/>
      <w:jc w:val="both"/>
    </w:pPr>
    <w:rPr>
      <w:rFonts w:ascii="Tahoma" w:hAnsi="Tahoma" w:eastAsia="Arial" w:cs="Arial"/>
      <w:kern w:val="2"/>
      <w:sz w:val="24"/>
      <w:szCs w:val="20"/>
      <w:lang w:val="zh-CN"/>
    </w:rPr>
  </w:style>
  <w:style w:type="paragraph" w:customStyle="1" w:styleId="645">
    <w:name w:val="列表接续 21"/>
    <w:basedOn w:val="1"/>
    <w:qFormat/>
    <w:uiPriority w:val="0"/>
    <w:pPr>
      <w:widowControl/>
      <w:spacing w:after="120" w:line="240" w:lineRule="auto"/>
      <w:ind w:left="840" w:leftChars="400" w:firstLine="0" w:firstLineChars="0"/>
    </w:pPr>
    <w:rPr>
      <w:rFonts w:ascii="Tahoma" w:hAnsi="Tahoma" w:eastAsia="宋体" w:cs="Tahoma"/>
      <w:kern w:val="0"/>
      <w:sz w:val="20"/>
      <w:szCs w:val="20"/>
    </w:rPr>
  </w:style>
  <w:style w:type="paragraph" w:customStyle="1" w:styleId="646">
    <w:name w:val="批注主题1"/>
    <w:basedOn w:val="647"/>
    <w:next w:val="647"/>
    <w:qFormat/>
    <w:uiPriority w:val="0"/>
    <w:rPr>
      <w:b/>
    </w:rPr>
  </w:style>
  <w:style w:type="paragraph" w:customStyle="1" w:styleId="647">
    <w:name w:val="批注文字1"/>
    <w:basedOn w:val="1"/>
    <w:qFormat/>
    <w:uiPriority w:val="0"/>
    <w:pPr>
      <w:spacing w:line="240" w:lineRule="auto"/>
      <w:ind w:firstLine="0" w:firstLineChars="0"/>
    </w:pPr>
    <w:rPr>
      <w:rFonts w:ascii="Tahoma" w:hAnsi="Tahoma" w:eastAsia="宋体" w:cs="Tahoma"/>
      <w:sz w:val="21"/>
      <w:szCs w:val="20"/>
    </w:rPr>
  </w:style>
  <w:style w:type="paragraph" w:customStyle="1" w:styleId="648">
    <w:name w:val="表头名称"/>
    <w:basedOn w:val="23"/>
    <w:semiHidden/>
    <w:qFormat/>
    <w:uiPriority w:val="0"/>
    <w:pPr>
      <w:autoSpaceDE w:val="0"/>
      <w:autoSpaceDN w:val="0"/>
      <w:adjustRightInd w:val="0"/>
      <w:ind w:firstLine="0" w:firstLineChars="0"/>
      <w:jc w:val="center"/>
    </w:pPr>
    <w:rPr>
      <w:rFonts w:ascii="仿宋体" w:hAnsi="Arial" w:eastAsia="仿宋体" w:cs="Tahoma"/>
      <w:color w:val="000000"/>
      <w:kern w:val="0"/>
      <w:szCs w:val="21"/>
    </w:rPr>
  </w:style>
  <w:style w:type="paragraph" w:customStyle="1" w:styleId="649">
    <w:name w:val="注×："/>
    <w:qFormat/>
    <w:uiPriority w:val="0"/>
    <w:pPr>
      <w:widowControl w:val="0"/>
      <w:numPr>
        <w:ilvl w:val="0"/>
        <w:numId w:val="11"/>
      </w:numPr>
      <w:tabs>
        <w:tab w:val="left" w:pos="630"/>
      </w:tabs>
      <w:autoSpaceDE w:val="0"/>
      <w:autoSpaceDN w:val="0"/>
      <w:jc w:val="both"/>
    </w:pPr>
    <w:rPr>
      <w:rFonts w:ascii="Arial" w:hAnsi="Tahoma" w:eastAsia="宋体" w:cs="Tahoma"/>
      <w:sz w:val="18"/>
      <w:lang w:val="en-US" w:eastAsia="zh-CN" w:bidi="ar-SA"/>
    </w:rPr>
  </w:style>
  <w:style w:type="paragraph" w:customStyle="1" w:styleId="650">
    <w:name w:val="正文首行缩进11"/>
    <w:basedOn w:val="36"/>
    <w:qFormat/>
    <w:uiPriority w:val="0"/>
    <w:pPr>
      <w:adjustRightInd w:val="0"/>
      <w:spacing w:line="360" w:lineRule="atLeast"/>
      <w:ind w:firstLine="420" w:firstLineChars="0"/>
      <w:textAlignment w:val="baseline"/>
    </w:pPr>
    <w:rPr>
      <w:rFonts w:ascii="Arial Unicode MS" w:hAnsi="Arial Unicode MS" w:cs="Tahoma"/>
      <w:kern w:val="0"/>
    </w:rPr>
  </w:style>
  <w:style w:type="paragraph" w:customStyle="1" w:styleId="651">
    <w:name w:val="Char Char Char Char Char Char Char Char Char Char Char Char Char Char Char Char Char Char Char Char Char Char Char Char"/>
    <w:basedOn w:val="1"/>
    <w:qFormat/>
    <w:uiPriority w:val="0"/>
    <w:pPr>
      <w:spacing w:line="240" w:lineRule="auto"/>
      <w:ind w:firstLine="0" w:firstLineChars="0"/>
      <w:jc w:val="both"/>
    </w:pPr>
    <w:rPr>
      <w:rFonts w:ascii="Tahoma" w:hAnsi="Tahoma" w:eastAsia="宋体" w:cs="Tahoma"/>
      <w:sz w:val="21"/>
      <w:szCs w:val="24"/>
    </w:rPr>
  </w:style>
  <w:style w:type="paragraph" w:customStyle="1" w:styleId="652">
    <w:name w:val="样式 样式 样式 标题 2标题2二级 标题 2H2h2第一层条标题 2 Char节标题节11 Char标题 2 Cha...1 ..."/>
    <w:basedOn w:val="502"/>
    <w:qFormat/>
    <w:uiPriority w:val="0"/>
  </w:style>
  <w:style w:type="paragraph" w:customStyle="1" w:styleId="653">
    <w:name w:val="正文DG"/>
    <w:basedOn w:val="1"/>
    <w:link w:val="1465"/>
    <w:qFormat/>
    <w:uiPriority w:val="0"/>
    <w:pPr>
      <w:spacing w:line="520" w:lineRule="exact"/>
      <w:ind w:firstLine="480"/>
      <w:jc w:val="both"/>
    </w:pPr>
    <w:rPr>
      <w:rFonts w:ascii="Batang" w:hAnsi="Batang" w:eastAsia="Batang" w:cs="黑体"/>
      <w:sz w:val="24"/>
      <w:szCs w:val="24"/>
    </w:rPr>
  </w:style>
  <w:style w:type="paragraph" w:customStyle="1" w:styleId="654">
    <w:name w:val="redtext"/>
    <w:basedOn w:val="1"/>
    <w:qFormat/>
    <w:uiPriority w:val="0"/>
    <w:pPr>
      <w:widowControl/>
      <w:spacing w:before="100" w:beforeAutospacing="1" w:after="100" w:afterAutospacing="1" w:line="400" w:lineRule="atLeast"/>
      <w:ind w:firstLine="0" w:firstLineChars="0"/>
    </w:pPr>
    <w:rPr>
      <w:rFonts w:ascii="黑体" w:hAnsi="黑体" w:eastAsia="宋" w:cs="Tahoma"/>
      <w:kern w:val="0"/>
      <w:sz w:val="20"/>
      <w:szCs w:val="20"/>
    </w:rPr>
  </w:style>
  <w:style w:type="paragraph" w:customStyle="1" w:styleId="655">
    <w:name w:val="样式 标题 4款标题1.1.1.1H4标题 4 Char段项1.1.1.1标题 4.1.1.1.1款L4标题..."/>
    <w:basedOn w:val="8"/>
    <w:qFormat/>
    <w:uiPriority w:val="0"/>
    <w:pPr>
      <w:spacing w:before="0" w:after="0" w:line="520" w:lineRule="exact"/>
      <w:ind w:firstLine="0" w:firstLineChars="0"/>
      <w:jc w:val="both"/>
    </w:pPr>
    <w:rPr>
      <w:rFonts w:ascii="Tahoma" w:hAnsi="仿宋体" w:eastAsia="宋体" w:cs="Arial"/>
      <w:b w:val="0"/>
      <w:bCs w:val="0"/>
      <w:color w:val="000000"/>
      <w:sz w:val="24"/>
      <w:szCs w:val="20"/>
    </w:rPr>
  </w:style>
  <w:style w:type="paragraph" w:customStyle="1" w:styleId="656">
    <w:name w:val="列项——（一级）"/>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657">
    <w:name w:val="样式 标题 11.标题 1一、标题 1 Char Char Char Char + 小四"/>
    <w:basedOn w:val="5"/>
    <w:qFormat/>
    <w:uiPriority w:val="0"/>
    <w:pPr>
      <w:tabs>
        <w:tab w:val="left" w:pos="432"/>
      </w:tabs>
      <w:spacing w:beforeLines="50" w:afterLines="50" w:line="240" w:lineRule="auto"/>
      <w:ind w:left="432" w:hanging="432"/>
      <w:jc w:val="both"/>
    </w:pPr>
    <w:rPr>
      <w:rFonts w:ascii="仿宋体" w:hAnsi="Tahoma" w:eastAsia="仿宋体" w:cs="Tahoma"/>
      <w:bCs w:val="0"/>
      <w:sz w:val="28"/>
      <w:szCs w:val="20"/>
    </w:rPr>
  </w:style>
  <w:style w:type="paragraph" w:customStyle="1" w:styleId="658">
    <w:name w:val="表题1"/>
    <w:basedOn w:val="1"/>
    <w:qFormat/>
    <w:uiPriority w:val="0"/>
    <w:pPr>
      <w:adjustRightInd w:val="0"/>
      <w:snapToGrid w:val="0"/>
      <w:spacing w:beforeLines="10" w:afterLines="10" w:line="300" w:lineRule="auto"/>
      <w:ind w:firstLine="0" w:firstLineChars="0"/>
      <w:jc w:val="center"/>
      <w:textAlignment w:val="baseline"/>
    </w:pPr>
    <w:rPr>
      <w:rFonts w:ascii="Tahoma" w:hAnsi="Tahoma" w:eastAsia="宋体" w:cs="Tahoma"/>
      <w:snapToGrid w:val="0"/>
      <w:kern w:val="0"/>
      <w:sz w:val="24"/>
      <w:szCs w:val="20"/>
    </w:rPr>
  </w:style>
  <w:style w:type="paragraph" w:customStyle="1" w:styleId="659">
    <w:name w:val="右五"/>
    <w:basedOn w:val="613"/>
    <w:next w:val="1"/>
    <w:semiHidden/>
    <w:qFormat/>
    <w:uiPriority w:val="0"/>
    <w:pPr>
      <w:jc w:val="right"/>
    </w:pPr>
  </w:style>
  <w:style w:type="paragraph" w:customStyle="1" w:styleId="660">
    <w:name w:val="样式 样式 (中文) 黑体 小四 左 行距: 固定值 28 磅 + 首行缩进:  2 字符"/>
    <w:basedOn w:val="533"/>
    <w:qFormat/>
    <w:uiPriority w:val="0"/>
    <w:rPr>
      <w:bCs/>
    </w:rPr>
  </w:style>
  <w:style w:type="paragraph" w:customStyle="1" w:styleId="661">
    <w:name w:val="正文01"/>
    <w:basedOn w:val="23"/>
    <w:qFormat/>
    <w:uiPriority w:val="0"/>
    <w:pPr>
      <w:ind w:firstLine="480"/>
      <w:jc w:val="both"/>
    </w:pPr>
    <w:rPr>
      <w:rFonts w:ascii="Tahoma" w:hAnsi="Tahoma" w:cs="Tahoma"/>
      <w:szCs w:val="20"/>
    </w:rPr>
  </w:style>
  <w:style w:type="paragraph" w:customStyle="1" w:styleId="662">
    <w:name w:val="Char Char1 Char"/>
    <w:basedOn w:val="1"/>
    <w:next w:val="1"/>
    <w:qFormat/>
    <w:uiPriority w:val="0"/>
    <w:pPr>
      <w:ind w:firstLine="200"/>
      <w:jc w:val="both"/>
    </w:pPr>
    <w:rPr>
      <w:rFonts w:ascii="Arial" w:hAnsi="Arial" w:eastAsia="宋体" w:cs="Tahoma"/>
      <w:sz w:val="24"/>
      <w:szCs w:val="20"/>
    </w:rPr>
  </w:style>
  <w:style w:type="paragraph" w:customStyle="1" w:styleId="663">
    <w:name w:val="标题4，攀"/>
    <w:basedOn w:val="1"/>
    <w:next w:val="1"/>
    <w:link w:val="1330"/>
    <w:qFormat/>
    <w:uiPriority w:val="0"/>
    <w:pPr>
      <w:spacing w:beforeLines="50" w:afterLines="50"/>
      <w:ind w:firstLine="0" w:firstLineChars="0"/>
      <w:jc w:val="both"/>
    </w:pPr>
    <w:rPr>
      <w:rFonts w:ascii="宋体" w:hAnsi="宋体" w:eastAsia="黑体" w:cs="黑体"/>
      <w:b/>
      <w:color w:val="000000"/>
      <w:sz w:val="24"/>
      <w:szCs w:val="22"/>
    </w:rPr>
  </w:style>
  <w:style w:type="paragraph" w:customStyle="1" w:styleId="664">
    <w:name w:val="Char Char Char Char Char Char2"/>
    <w:basedOn w:val="1"/>
    <w:qFormat/>
    <w:uiPriority w:val="0"/>
    <w:pPr>
      <w:spacing w:line="240" w:lineRule="auto"/>
      <w:ind w:firstLine="0" w:firstLineChars="0"/>
      <w:jc w:val="both"/>
    </w:pPr>
    <w:rPr>
      <w:rFonts w:ascii="Tahoma" w:hAnsi="Tahoma" w:eastAsia="宋体" w:cs="Tahoma"/>
      <w:sz w:val="21"/>
      <w:szCs w:val="24"/>
    </w:rPr>
  </w:style>
  <w:style w:type="paragraph" w:customStyle="1" w:styleId="665">
    <w:name w:val="目录1"/>
    <w:basedOn w:val="60"/>
    <w:next w:val="60"/>
    <w:semiHidden/>
    <w:qFormat/>
    <w:uiPriority w:val="0"/>
    <w:pPr>
      <w:widowControl/>
      <w:tabs>
        <w:tab w:val="right" w:leader="dot" w:pos="8302"/>
        <w:tab w:val="left" w:leader="dot" w:pos="8492"/>
        <w:tab w:val="right" w:leader="dot" w:pos="8525"/>
      </w:tabs>
      <w:adjustRightInd w:val="0"/>
      <w:spacing w:afterLines="50" w:line="360" w:lineRule="exact"/>
      <w:ind w:firstLine="420"/>
      <w:jc w:val="both"/>
      <w:textAlignment w:val="baseline"/>
    </w:pPr>
    <w:rPr>
      <w:rFonts w:ascii="Arial" w:hAnsi="Tahoma" w:eastAsia="宋体" w:cs="Tahoma"/>
      <w:caps/>
      <w:snapToGrid w:val="0"/>
      <w:color w:val="000000"/>
      <w:kern w:val="0"/>
      <w:sz w:val="24"/>
      <w:szCs w:val="21"/>
      <w:u w:color="000000"/>
    </w:rPr>
  </w:style>
  <w:style w:type="paragraph" w:customStyle="1" w:styleId="666">
    <w:name w:val="正文4"/>
    <w:qFormat/>
    <w:uiPriority w:val="0"/>
    <w:pPr>
      <w:widowControl w:val="0"/>
      <w:adjustRightInd w:val="0"/>
      <w:spacing w:line="312" w:lineRule="atLeast"/>
      <w:jc w:val="both"/>
      <w:textAlignment w:val="baseline"/>
    </w:pPr>
    <w:rPr>
      <w:rFonts w:ascii="黑体" w:hAnsi="Tahoma" w:eastAsia="Courier New" w:cs="Tahoma"/>
      <w:spacing w:val="-6"/>
      <w:sz w:val="28"/>
      <w:lang w:val="en-US" w:eastAsia="zh-CN" w:bidi="ar-SA"/>
    </w:rPr>
  </w:style>
  <w:style w:type="paragraph" w:customStyle="1" w:styleId="667">
    <w:name w:val="Char Char Char1 Char Char Char Char"/>
    <w:basedOn w:val="1"/>
    <w:next w:val="1"/>
    <w:qFormat/>
    <w:uiPriority w:val="0"/>
    <w:pPr>
      <w:ind w:firstLine="200"/>
      <w:jc w:val="both"/>
    </w:pPr>
    <w:rPr>
      <w:rFonts w:ascii="Arial" w:hAnsi="Arial" w:eastAsia="Times" w:cs="Arial"/>
      <w:sz w:val="24"/>
      <w:szCs w:val="24"/>
    </w:rPr>
  </w:style>
  <w:style w:type="paragraph" w:customStyle="1" w:styleId="668">
    <w:name w:val="MG"/>
    <w:basedOn w:val="5"/>
    <w:semiHidden/>
    <w:qFormat/>
    <w:uiPriority w:val="0"/>
    <w:pPr>
      <w:widowControl/>
      <w:tabs>
        <w:tab w:val="left" w:pos="2260"/>
        <w:tab w:val="left" w:pos="2820"/>
        <w:tab w:val="left" w:pos="3420"/>
      </w:tabs>
      <w:adjustRightInd w:val="0"/>
      <w:snapToGrid w:val="0"/>
      <w:spacing w:before="440" w:after="180" w:line="240" w:lineRule="auto"/>
      <w:ind w:left="851" w:right="-28" w:hanging="851"/>
      <w:jc w:val="both"/>
    </w:pPr>
    <w:rPr>
      <w:rFonts w:ascii="黑体" w:hAnsi="黑体" w:eastAsia="宋体" w:cs="Tahoma"/>
      <w:bCs w:val="0"/>
      <w:kern w:val="0"/>
      <w:sz w:val="22"/>
      <w:szCs w:val="20"/>
    </w:rPr>
  </w:style>
  <w:style w:type="paragraph" w:customStyle="1" w:styleId="669">
    <w:name w:val="标题4-自建"/>
    <w:basedOn w:val="8"/>
    <w:link w:val="1388"/>
    <w:qFormat/>
    <w:uiPriority w:val="0"/>
    <w:pPr>
      <w:tabs>
        <w:tab w:val="left" w:pos="249"/>
        <w:tab w:val="left" w:pos="996"/>
        <w:tab w:val="left" w:pos="1245"/>
      </w:tabs>
      <w:spacing w:before="0" w:after="0" w:line="600" w:lineRule="exact"/>
      <w:ind w:firstLine="0" w:firstLineChars="0"/>
    </w:pPr>
    <w:rPr>
      <w:rFonts w:eastAsia="宋体" w:cs="黑体"/>
      <w:bCs w:val="0"/>
      <w:szCs w:val="22"/>
    </w:rPr>
  </w:style>
  <w:style w:type="paragraph" w:customStyle="1" w:styleId="670">
    <w:name w:val="文-1"/>
    <w:basedOn w:val="1"/>
    <w:semiHidden/>
    <w:qFormat/>
    <w:uiPriority w:val="0"/>
    <w:pPr>
      <w:spacing w:before="120" w:line="240" w:lineRule="auto"/>
      <w:ind w:left="851" w:firstLine="482" w:firstLineChars="0"/>
      <w:jc w:val="both"/>
    </w:pPr>
    <w:rPr>
      <w:rFonts w:ascii="Tahoma" w:hAnsi="Tahoma" w:eastAsia="宋体" w:cs="Tahoma"/>
      <w:sz w:val="24"/>
      <w:szCs w:val="20"/>
    </w:rPr>
  </w:style>
  <w:style w:type="paragraph" w:customStyle="1" w:styleId="671">
    <w:name w:val="样式 样式 标题 2 + 左侧:  2 字符 + 首行缩进:  2 字符1"/>
    <w:basedOn w:val="1"/>
    <w:qFormat/>
    <w:uiPriority w:val="0"/>
    <w:pPr>
      <w:keepNext/>
      <w:keepLines/>
      <w:spacing w:before="260" w:after="260" w:line="416" w:lineRule="atLeast"/>
      <w:ind w:firstLine="640"/>
      <w:outlineLvl w:val="1"/>
    </w:pPr>
    <w:rPr>
      <w:rFonts w:ascii="黑体" w:hAnsi="黑体" w:eastAsia="仿宋体" w:cs="Arial"/>
      <w:b/>
      <w:bCs/>
      <w:szCs w:val="20"/>
    </w:rPr>
  </w:style>
  <w:style w:type="paragraph" w:customStyle="1" w:styleId="672">
    <w:name w:val="样式 标题 3 + 行距: 1.5 倍行距"/>
    <w:basedOn w:val="7"/>
    <w:qFormat/>
    <w:uiPriority w:val="0"/>
    <w:pPr>
      <w:adjustRightInd w:val="0"/>
      <w:spacing w:before="60" w:after="60" w:line="520" w:lineRule="exact"/>
    </w:pPr>
    <w:rPr>
      <w:rFonts w:ascii="Tahoma" w:hAnsi="Tahoma" w:eastAsia="Arial" w:cs="Arial"/>
      <w:color w:val="000000"/>
      <w:kern w:val="0"/>
      <w:sz w:val="24"/>
      <w:szCs w:val="20"/>
    </w:rPr>
  </w:style>
  <w:style w:type="paragraph" w:customStyle="1" w:styleId="673">
    <w:name w:val="样式 图表 + 首行缩进:  2 字符1"/>
    <w:basedOn w:val="1"/>
    <w:semiHidden/>
    <w:qFormat/>
    <w:uiPriority w:val="0"/>
    <w:pPr>
      <w:adjustRightInd w:val="0"/>
      <w:snapToGrid w:val="0"/>
      <w:spacing w:beforeLines="20" w:afterLines="20" w:line="240" w:lineRule="auto"/>
      <w:ind w:left="-102" w:leftChars="-50" w:right="-105" w:rightChars="-50" w:hanging="3" w:firstLineChars="0"/>
      <w:jc w:val="center"/>
    </w:pPr>
    <w:rPr>
      <w:rFonts w:ascii="Tahoma" w:hAnsi="Tahoma" w:eastAsia="宋" w:cs="Tahoma"/>
      <w:color w:val="000000"/>
      <w:sz w:val="21"/>
      <w:szCs w:val="24"/>
    </w:rPr>
  </w:style>
  <w:style w:type="paragraph" w:customStyle="1" w:styleId="674">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firstLineChars="0"/>
    </w:pPr>
    <w:rPr>
      <w:rFonts w:ascii="Verdana" w:hAnsi="Verdana" w:eastAsia="Verdana" w:cs="Tahoma"/>
      <w:kern w:val="0"/>
      <w:sz w:val="20"/>
      <w:szCs w:val="20"/>
    </w:rPr>
  </w:style>
  <w:style w:type="paragraph" w:customStyle="1" w:styleId="675">
    <w:name w:val="xl64"/>
    <w:basedOn w:val="1"/>
    <w:semiHidden/>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textAlignment w:val="center"/>
    </w:pPr>
    <w:rPr>
      <w:rFonts w:ascii="Verdana" w:hAnsi="Verdana" w:eastAsia="Verdana" w:cs="Verdana"/>
      <w:kern w:val="0"/>
      <w:sz w:val="22"/>
      <w:szCs w:val="22"/>
    </w:rPr>
  </w:style>
  <w:style w:type="paragraph" w:customStyle="1" w:styleId="676">
    <w:name w:val="样式 标题 1 + 宋体 小四 加粗 行距: 1.5 倍行距"/>
    <w:basedOn w:val="5"/>
    <w:qFormat/>
    <w:uiPriority w:val="0"/>
    <w:pPr>
      <w:snapToGrid w:val="0"/>
      <w:spacing w:before="180" w:after="180"/>
      <w:jc w:val="both"/>
    </w:pPr>
    <w:rPr>
      <w:rFonts w:ascii="仿宋体" w:hAnsi="Tahoma" w:eastAsia="宋体" w:cs="Arial"/>
      <w:kern w:val="2"/>
      <w:sz w:val="30"/>
      <w:szCs w:val="28"/>
    </w:rPr>
  </w:style>
  <w:style w:type="paragraph" w:customStyle="1" w:styleId="677">
    <w:name w:val="样1"/>
    <w:basedOn w:val="1"/>
    <w:qFormat/>
    <w:uiPriority w:val="0"/>
    <w:pPr>
      <w:tabs>
        <w:tab w:val="left" w:pos="8323"/>
        <w:tab w:val="left" w:pos="8610"/>
      </w:tabs>
      <w:spacing w:line="500" w:lineRule="atLeast"/>
      <w:ind w:firstLine="0" w:firstLineChars="0"/>
      <w:jc w:val="both"/>
    </w:pPr>
    <w:rPr>
      <w:rFonts w:ascii="Arial" w:hAnsi="Arial" w:eastAsia="宋" w:cs="Tahoma"/>
      <w:b/>
      <w:color w:val="000000"/>
      <w:spacing w:val="6"/>
      <w:sz w:val="44"/>
      <w:szCs w:val="20"/>
    </w:rPr>
  </w:style>
  <w:style w:type="paragraph" w:customStyle="1" w:styleId="678">
    <w:name w:val="xl51"/>
    <w:basedOn w:val="1"/>
    <w:semiHidden/>
    <w:qFormat/>
    <w:uiPriority w:val="0"/>
    <w:pPr>
      <w:widowControl/>
      <w:pBdr>
        <w:bottom w:val="single" w:color="auto" w:sz="8" w:space="0"/>
      </w:pBdr>
      <w:spacing w:before="100" w:beforeAutospacing="1" w:after="100" w:afterAutospacing="1"/>
      <w:ind w:firstLine="200"/>
      <w:jc w:val="center"/>
      <w:textAlignment w:val="center"/>
    </w:pPr>
    <w:rPr>
      <w:rFonts w:ascii="Verdana" w:hAnsi="Verdana" w:eastAsia="Verdana" w:cs="Verdana"/>
      <w:kern w:val="0"/>
    </w:rPr>
  </w:style>
  <w:style w:type="paragraph" w:customStyle="1" w:styleId="679">
    <w:name w:val="目录3"/>
    <w:basedOn w:val="1"/>
    <w:next w:val="1"/>
    <w:semiHidden/>
    <w:qFormat/>
    <w:uiPriority w:val="0"/>
    <w:pPr>
      <w:widowControl/>
      <w:tabs>
        <w:tab w:val="left" w:leader="dot" w:pos="8492"/>
      </w:tabs>
      <w:spacing w:line="748" w:lineRule="atLeast"/>
      <w:ind w:left="419" w:firstLine="419" w:firstLineChars="0"/>
      <w:jc w:val="both"/>
    </w:pPr>
    <w:rPr>
      <w:rFonts w:ascii="Arial" w:hAnsi="Tahoma" w:eastAsia="宋体" w:cs="Tahoma"/>
      <w:color w:val="000000"/>
      <w:kern w:val="0"/>
      <w:sz w:val="21"/>
      <w:szCs w:val="20"/>
      <w:u w:color="000000"/>
    </w:rPr>
  </w:style>
  <w:style w:type="paragraph" w:customStyle="1" w:styleId="680">
    <w:name w:val="验收正文"/>
    <w:basedOn w:val="1"/>
    <w:qFormat/>
    <w:uiPriority w:val="0"/>
    <w:pPr>
      <w:spacing w:line="480" w:lineRule="auto"/>
      <w:ind w:firstLine="200"/>
      <w:jc w:val="both"/>
    </w:pPr>
    <w:rPr>
      <w:rFonts w:ascii="Tahoma" w:hAnsi="Tahoma" w:eastAsia="宋体" w:cs="Tahoma"/>
      <w:sz w:val="24"/>
      <w:szCs w:val="22"/>
    </w:rPr>
  </w:style>
  <w:style w:type="paragraph" w:customStyle="1" w:styleId="681">
    <w:name w:val="标题2-自建"/>
    <w:basedOn w:val="6"/>
    <w:link w:val="1268"/>
    <w:qFormat/>
    <w:uiPriority w:val="0"/>
    <w:pPr>
      <w:spacing w:line="600" w:lineRule="exact"/>
    </w:pPr>
    <w:rPr>
      <w:rFonts w:ascii="Arial" w:hAnsi="Arial" w:eastAsia="宋体" w:cs="黑体"/>
      <w:bCs w:val="0"/>
      <w:kern w:val="2"/>
      <w:sz w:val="28"/>
      <w:szCs w:val="22"/>
    </w:rPr>
  </w:style>
  <w:style w:type="paragraph" w:customStyle="1" w:styleId="682">
    <w:name w:val="样式 宋体 黑色 居中"/>
    <w:basedOn w:val="1"/>
    <w:qFormat/>
    <w:uiPriority w:val="0"/>
    <w:pPr>
      <w:spacing w:line="240" w:lineRule="auto"/>
      <w:ind w:firstLine="405" w:firstLineChars="193"/>
      <w:jc w:val="center"/>
    </w:pPr>
    <w:rPr>
      <w:rFonts w:ascii="Arial" w:hAnsi="Tahoma" w:eastAsia="宋" w:cs="Tahoma"/>
      <w:color w:val="000000"/>
      <w:kern w:val="0"/>
      <w:sz w:val="21"/>
      <w:szCs w:val="20"/>
    </w:rPr>
  </w:style>
  <w:style w:type="paragraph" w:customStyle="1" w:styleId="683">
    <w:name w:val="样式 标题 4标题 4 Char标题 4（修改） + 段前: 0.5 行 段后: 0.2 行 行距: 多倍行距 1.2 ..."/>
    <w:basedOn w:val="8"/>
    <w:qFormat/>
    <w:uiPriority w:val="0"/>
    <w:pPr>
      <w:tabs>
        <w:tab w:val="left" w:pos="864"/>
      </w:tabs>
      <w:spacing w:beforeLines="50" w:afterLines="20" w:line="288" w:lineRule="auto"/>
      <w:ind w:left="864" w:hanging="864" w:firstLineChars="0"/>
      <w:jc w:val="both"/>
    </w:pPr>
    <w:rPr>
      <w:rFonts w:ascii="Tahoma" w:hAnsi="Tahoma" w:eastAsia="宋" w:cs="Tahoma"/>
      <w:b w:val="0"/>
      <w:bCs w:val="0"/>
      <w:sz w:val="24"/>
      <w:szCs w:val="20"/>
    </w:rPr>
  </w:style>
  <w:style w:type="paragraph" w:customStyle="1" w:styleId="684">
    <w:name w:val="表样式"/>
    <w:basedOn w:val="1"/>
    <w:qFormat/>
    <w:uiPriority w:val="0"/>
    <w:pPr>
      <w:spacing w:line="240" w:lineRule="auto"/>
      <w:ind w:firstLine="0" w:firstLineChars="0"/>
      <w:jc w:val="center"/>
    </w:pPr>
    <w:rPr>
      <w:rFonts w:ascii="宋" w:hAnsi="Tahoma" w:eastAsia="仿宋体" w:cs="Tahoma"/>
      <w:sz w:val="21"/>
      <w:szCs w:val="24"/>
    </w:rPr>
  </w:style>
  <w:style w:type="paragraph" w:customStyle="1" w:styleId="685">
    <w:name w:val="样式 标题 1标题 1宋旭峰标题1章节H1h11headingHeader 1st Pageh1 chapte..."/>
    <w:basedOn w:val="5"/>
    <w:semiHidden/>
    <w:qFormat/>
    <w:uiPriority w:val="0"/>
    <w:pPr>
      <w:adjustRightInd w:val="0"/>
      <w:snapToGrid w:val="0"/>
      <w:spacing w:before="180" w:after="156"/>
    </w:pPr>
    <w:rPr>
      <w:rFonts w:ascii="仿宋体" w:hAnsi="Tahoma" w:eastAsia="宋体" w:cs="Tahoma"/>
      <w:kern w:val="2"/>
      <w:sz w:val="30"/>
      <w:szCs w:val="30"/>
    </w:rPr>
  </w:style>
  <w:style w:type="paragraph" w:customStyle="1" w:styleId="686">
    <w:name w:val="Char Char Char Char Char Char Char2"/>
    <w:basedOn w:val="1"/>
    <w:qFormat/>
    <w:uiPriority w:val="0"/>
    <w:pPr>
      <w:spacing w:line="240" w:lineRule="auto"/>
      <w:ind w:firstLine="0" w:firstLineChars="0"/>
      <w:jc w:val="both"/>
    </w:pPr>
    <w:rPr>
      <w:rFonts w:ascii="Tahoma" w:hAnsi="Tahoma" w:eastAsia="宋体" w:cs="Tahoma"/>
      <w:sz w:val="21"/>
      <w:szCs w:val="24"/>
    </w:rPr>
  </w:style>
  <w:style w:type="paragraph" w:customStyle="1" w:styleId="687">
    <w:name w:val="正文仿宋"/>
    <w:basedOn w:val="1"/>
    <w:semiHidden/>
    <w:qFormat/>
    <w:uiPriority w:val="0"/>
    <w:pPr>
      <w:adjustRightInd w:val="0"/>
      <w:snapToGrid w:val="0"/>
      <w:ind w:firstLine="567" w:firstLineChars="0"/>
      <w:jc w:val="both"/>
    </w:pPr>
    <w:rPr>
      <w:rFonts w:ascii="Tahoma" w:hAnsi="Tahoma" w:eastAsia="宋" w:cs="Tahoma"/>
      <w:snapToGrid w:val="0"/>
      <w:kern w:val="0"/>
      <w:sz w:val="24"/>
      <w:szCs w:val="20"/>
    </w:rPr>
  </w:style>
  <w:style w:type="paragraph" w:customStyle="1" w:styleId="688">
    <w:name w:val="Char Char1 Char Char1 Char Char1 Char Char1 Char Char Char Char Char Char Char"/>
    <w:basedOn w:val="1"/>
    <w:qFormat/>
    <w:uiPriority w:val="0"/>
    <w:pPr>
      <w:spacing w:line="240" w:lineRule="auto"/>
      <w:ind w:firstLine="0" w:firstLineChars="0"/>
      <w:jc w:val="both"/>
    </w:pPr>
    <w:rPr>
      <w:rFonts w:ascii="Tahoma" w:hAnsi="Tahoma" w:eastAsia="宋体" w:cs="Tahoma"/>
      <w:sz w:val="21"/>
      <w:szCs w:val="20"/>
    </w:rPr>
  </w:style>
  <w:style w:type="paragraph" w:customStyle="1" w:styleId="689">
    <w:name w:val="一级标题"/>
    <w:basedOn w:val="1"/>
    <w:qFormat/>
    <w:uiPriority w:val="0"/>
    <w:pPr>
      <w:spacing w:line="240" w:lineRule="auto"/>
      <w:ind w:firstLine="539" w:firstLineChars="0"/>
      <w:jc w:val="both"/>
    </w:pPr>
    <w:rPr>
      <w:rFonts w:ascii="Tahoma" w:hAnsi="Tahoma" w:eastAsia="仿宋体" w:cs="Tahoma"/>
      <w:szCs w:val="20"/>
    </w:rPr>
  </w:style>
  <w:style w:type="paragraph" w:customStyle="1" w:styleId="690">
    <w:name w:val="Char Char Char1 Char Char Char1 Char Char Char Char Char Char1 Char Char Char1 Char"/>
    <w:basedOn w:val="1"/>
    <w:semiHidden/>
    <w:qFormat/>
    <w:uiPriority w:val="0"/>
    <w:pPr>
      <w:spacing w:line="240" w:lineRule="auto"/>
      <w:ind w:firstLine="0" w:firstLineChars="0"/>
      <w:jc w:val="both"/>
    </w:pPr>
    <w:rPr>
      <w:rFonts w:ascii="Tahoma" w:hAnsi="Tahoma" w:eastAsia="宋体" w:cs="Tahoma"/>
      <w:sz w:val="21"/>
      <w:szCs w:val="24"/>
    </w:rPr>
  </w:style>
  <w:style w:type="paragraph" w:customStyle="1" w:styleId="691">
    <w:name w:val="样式 标题 4 + Times New Roman 两端对齐 行距: 固定值 22 磅"/>
    <w:basedOn w:val="8"/>
    <w:qFormat/>
    <w:uiPriority w:val="0"/>
    <w:pPr>
      <w:widowControl/>
      <w:spacing w:before="0" w:after="0" w:line="440" w:lineRule="exact"/>
      <w:ind w:firstLine="0" w:firstLineChars="0"/>
      <w:jc w:val="both"/>
    </w:pPr>
    <w:rPr>
      <w:rFonts w:ascii="Times New Roman" w:hAnsi="Times New Roman" w:eastAsia="宋体" w:cs="宋体"/>
      <w:b w:val="0"/>
      <w:bCs w:val="0"/>
      <w:sz w:val="24"/>
      <w:szCs w:val="20"/>
    </w:rPr>
  </w:style>
  <w:style w:type="paragraph" w:customStyle="1" w:styleId="692">
    <w:name w:val="正文缩近"/>
    <w:basedOn w:val="1"/>
    <w:qFormat/>
    <w:uiPriority w:val="0"/>
    <w:pPr>
      <w:jc w:val="both"/>
    </w:pPr>
    <w:rPr>
      <w:rFonts w:ascii="Tahoma" w:hAnsi="Tahoma" w:eastAsia="宋体" w:cs="Tahoma"/>
    </w:rPr>
  </w:style>
  <w:style w:type="paragraph" w:customStyle="1" w:styleId="693">
    <w:name w:val="xl60"/>
    <w:basedOn w:val="1"/>
    <w:qFormat/>
    <w:uiPriority w:val="0"/>
    <w:pPr>
      <w:widowControl/>
      <w:pBdr>
        <w:left w:val="single" w:color="auto" w:sz="8" w:space="0"/>
        <w:right w:val="single" w:color="auto" w:sz="4" w:space="0"/>
      </w:pBdr>
      <w:spacing w:before="100" w:after="100" w:line="240" w:lineRule="auto"/>
      <w:ind w:firstLine="0" w:firstLineChars="0"/>
      <w:jc w:val="center"/>
      <w:textAlignment w:val="top"/>
    </w:pPr>
    <w:rPr>
      <w:rFonts w:ascii="Tahoma" w:hAnsi="Tahoma" w:eastAsia="宋体" w:cs="Tahoma"/>
      <w:kern w:val="0"/>
      <w:sz w:val="24"/>
      <w:szCs w:val="24"/>
    </w:rPr>
  </w:style>
  <w:style w:type="paragraph" w:customStyle="1" w:styleId="694">
    <w:name w:val="样式 样式 Times New Roman 行距: 固定值 22 磅 + 五号"/>
    <w:basedOn w:val="478"/>
    <w:qFormat/>
    <w:uiPriority w:val="0"/>
    <w:rPr>
      <w:sz w:val="21"/>
    </w:rPr>
  </w:style>
  <w:style w:type="paragraph" w:customStyle="1" w:styleId="695">
    <w:name w:val="样式 标题 1 + 宋体 小四 加粗 行距: 固定值 28 磅"/>
    <w:basedOn w:val="5"/>
    <w:qFormat/>
    <w:uiPriority w:val="0"/>
    <w:pPr>
      <w:pageBreakBefore/>
      <w:snapToGrid w:val="0"/>
      <w:spacing w:before="180" w:after="180" w:line="560" w:lineRule="exact"/>
    </w:pPr>
    <w:rPr>
      <w:rFonts w:ascii="Tahoma" w:hAnsi="Tahoma" w:eastAsia="宋体" w:cs="Arial"/>
      <w:kern w:val="2"/>
      <w:sz w:val="24"/>
      <w:szCs w:val="24"/>
    </w:rPr>
  </w:style>
  <w:style w:type="paragraph" w:customStyle="1" w:styleId="696">
    <w:name w:val="目录1.1"/>
    <w:basedOn w:val="1"/>
    <w:qFormat/>
    <w:uiPriority w:val="0"/>
    <w:pPr>
      <w:spacing w:line="240" w:lineRule="auto"/>
      <w:ind w:firstLine="0" w:firstLineChars="0"/>
      <w:jc w:val="both"/>
    </w:pPr>
    <w:rPr>
      <w:rFonts w:ascii="Tahoma" w:hAnsi="Tahoma" w:eastAsia="宋体" w:cs="Tahoma"/>
      <w:sz w:val="21"/>
      <w:szCs w:val="20"/>
    </w:rPr>
  </w:style>
  <w:style w:type="paragraph" w:customStyle="1" w:styleId="697">
    <w:name w:val="tahoma"/>
    <w:basedOn w:val="1"/>
    <w:semiHidden/>
    <w:qFormat/>
    <w:uiPriority w:val="0"/>
    <w:pPr>
      <w:spacing w:line="240" w:lineRule="auto"/>
      <w:ind w:firstLine="0" w:firstLineChars="0"/>
      <w:jc w:val="both"/>
    </w:pPr>
    <w:rPr>
      <w:rFonts w:ascii="Tahoma" w:hAnsi="Tahoma" w:eastAsia="宋体"/>
      <w:sz w:val="24"/>
      <w:szCs w:val="20"/>
    </w:rPr>
  </w:style>
  <w:style w:type="paragraph" w:customStyle="1" w:styleId="698">
    <w:name w:val="王表头"/>
    <w:basedOn w:val="1"/>
    <w:qFormat/>
    <w:uiPriority w:val="0"/>
    <w:pPr>
      <w:spacing w:beforeLines="30" w:line="560" w:lineRule="exact"/>
      <w:ind w:firstLine="0" w:firstLineChars="0"/>
      <w:jc w:val="center"/>
    </w:pPr>
    <w:rPr>
      <w:rFonts w:ascii="Tahoma" w:hAnsi="Tahoma" w:eastAsia="仿宋体" w:cs="Tahoma"/>
      <w:bCs/>
      <w:sz w:val="24"/>
      <w:szCs w:val="24"/>
    </w:rPr>
  </w:style>
  <w:style w:type="paragraph" w:customStyle="1" w:styleId="699">
    <w:name w:val="样式 标题 1标题 1 1 + 黑体 小二 非加粗 蓝色 段前: 0 磅 段后: 7.8 磅 行距: 单倍行距"/>
    <w:basedOn w:val="5"/>
    <w:qFormat/>
    <w:uiPriority w:val="0"/>
    <w:pPr>
      <w:tabs>
        <w:tab w:val="left" w:pos="432"/>
      </w:tabs>
      <w:spacing w:beforeLines="50" w:afterLines="50" w:line="240" w:lineRule="auto"/>
      <w:ind w:left="432" w:hanging="432"/>
      <w:jc w:val="both"/>
    </w:pPr>
    <w:rPr>
      <w:rFonts w:ascii="仿宋体" w:hAnsi="Tahoma" w:eastAsia="仿宋体" w:cs="Tahoma"/>
      <w:b w:val="0"/>
      <w:bCs w:val="0"/>
      <w:color w:val="0000FF"/>
      <w:sz w:val="36"/>
      <w:szCs w:val="20"/>
    </w:rPr>
  </w:style>
  <w:style w:type="paragraph" w:customStyle="1" w:styleId="700">
    <w:name w:val="普通(网站)1"/>
    <w:basedOn w:val="1"/>
    <w:qFormat/>
    <w:uiPriority w:val="0"/>
    <w:pPr>
      <w:widowControl/>
      <w:spacing w:before="100" w:beforeAutospacing="1" w:after="100" w:afterAutospacing="1" w:line="240" w:lineRule="auto"/>
      <w:ind w:firstLine="0" w:firstLineChars="0"/>
    </w:pPr>
    <w:rPr>
      <w:rFonts w:ascii="Verdana" w:hAnsi="Verdana" w:eastAsia="Tahoma" w:cs="Tahoma"/>
      <w:kern w:val="0"/>
      <w:sz w:val="24"/>
      <w:szCs w:val="20"/>
    </w:rPr>
  </w:style>
  <w:style w:type="paragraph" w:customStyle="1" w:styleId="701">
    <w:name w:val="新标题2"/>
    <w:basedOn w:val="1"/>
    <w:qFormat/>
    <w:uiPriority w:val="0"/>
    <w:pPr>
      <w:keepNext/>
      <w:autoSpaceDE w:val="0"/>
      <w:autoSpaceDN w:val="0"/>
      <w:adjustRightInd w:val="0"/>
      <w:spacing w:before="120" w:after="120" w:line="460" w:lineRule="exact"/>
      <w:ind w:firstLine="0" w:firstLineChars="0"/>
      <w:jc w:val="both"/>
      <w:outlineLvl w:val="1"/>
    </w:pPr>
    <w:rPr>
      <w:rFonts w:ascii="仿宋体" w:hAnsi="Tahoma" w:eastAsia="仿宋体" w:cs="Arial"/>
      <w:b/>
      <w:bCs/>
      <w:color w:val="000000"/>
      <w:sz w:val="24"/>
      <w:szCs w:val="24"/>
      <w:lang w:val="zh-CN"/>
    </w:rPr>
  </w:style>
  <w:style w:type="paragraph" w:customStyle="1" w:styleId="702">
    <w:name w:val="样式 标题 3标题3H3h33rd level第二层条头标题 3 Char Char小标题小节标题标题 3 ...3"/>
    <w:basedOn w:val="7"/>
    <w:qFormat/>
    <w:uiPriority w:val="0"/>
    <w:pPr>
      <w:tabs>
        <w:tab w:val="left" w:pos="709"/>
      </w:tabs>
      <w:spacing w:beforeLines="50" w:after="240" w:line="240" w:lineRule="exact"/>
      <w:ind w:left="709" w:hanging="709"/>
      <w:jc w:val="both"/>
    </w:pPr>
    <w:rPr>
      <w:rFonts w:ascii="Tahoma" w:hAnsi="Tahoma" w:eastAsia="Arial" w:cs="Tahoma"/>
      <w:bCs w:val="0"/>
      <w:color w:val="000000"/>
      <w:kern w:val="0"/>
      <w:sz w:val="24"/>
      <w:szCs w:val="20"/>
    </w:rPr>
  </w:style>
  <w:style w:type="paragraph" w:customStyle="1" w:styleId="703">
    <w:name w:val="Char21"/>
    <w:basedOn w:val="1"/>
    <w:semiHidden/>
    <w:qFormat/>
    <w:uiPriority w:val="0"/>
    <w:pPr>
      <w:spacing w:line="240" w:lineRule="auto"/>
      <w:ind w:firstLine="0" w:firstLineChars="0"/>
      <w:jc w:val="both"/>
    </w:pPr>
    <w:rPr>
      <w:rFonts w:ascii="Arial" w:hAnsi="Arial" w:eastAsia="宋体" w:cs="Arial"/>
      <w:sz w:val="24"/>
      <w:szCs w:val="24"/>
    </w:rPr>
  </w:style>
  <w:style w:type="paragraph" w:customStyle="1" w:styleId="704">
    <w:name w:val="样式 样式 左侧:  2 字符 + 首行缩进:  2 字符"/>
    <w:basedOn w:val="1"/>
    <w:qFormat/>
    <w:uiPriority w:val="0"/>
    <w:pPr>
      <w:spacing w:line="240" w:lineRule="auto"/>
      <w:ind w:firstLine="0" w:firstLineChars="0"/>
      <w:jc w:val="both"/>
    </w:pPr>
    <w:rPr>
      <w:rFonts w:ascii="Tahoma" w:hAnsi="Tahoma" w:eastAsia="宋体" w:cs="Arial"/>
      <w:sz w:val="24"/>
      <w:szCs w:val="20"/>
    </w:rPr>
  </w:style>
  <w:style w:type="paragraph" w:customStyle="1" w:styleId="705">
    <w:name w:val="标题二"/>
    <w:basedOn w:val="1"/>
    <w:qFormat/>
    <w:uiPriority w:val="0"/>
    <w:pPr>
      <w:spacing w:line="240" w:lineRule="auto"/>
      <w:ind w:firstLine="0" w:firstLineChars="0"/>
      <w:jc w:val="both"/>
    </w:pPr>
    <w:rPr>
      <w:rFonts w:ascii="Tahoma" w:hAnsi="Tahoma" w:eastAsia="宋体" w:cs="Tahoma"/>
      <w:sz w:val="24"/>
      <w:szCs w:val="20"/>
    </w:rPr>
  </w:style>
  <w:style w:type="paragraph" w:customStyle="1" w:styleId="706">
    <w:name w:val="样式 正文（首行缩进两字） + 行距: 固定值 20 磅"/>
    <w:basedOn w:val="23"/>
    <w:link w:val="1477"/>
    <w:qFormat/>
    <w:uiPriority w:val="0"/>
    <w:pPr>
      <w:spacing w:afterLines="20" w:line="400" w:lineRule="exact"/>
      <w:ind w:firstLine="480"/>
      <w:jc w:val="both"/>
    </w:pPr>
    <w:rPr>
      <w:rFonts w:ascii="Calibri" w:hAnsi="Calibri" w:eastAsia="宋" w:cs="黑体"/>
    </w:rPr>
  </w:style>
  <w:style w:type="paragraph" w:customStyle="1" w:styleId="707">
    <w:name w:val="文本匡小五号 Char Char"/>
    <w:semiHidden/>
    <w:qFormat/>
    <w:uiPriority w:val="0"/>
    <w:pPr>
      <w:jc w:val="center"/>
    </w:pPr>
    <w:rPr>
      <w:rFonts w:ascii="Tahoma" w:hAnsi="Tahoma" w:eastAsia="宋" w:cs="Tahoma"/>
      <w:sz w:val="18"/>
      <w:szCs w:val="24"/>
      <w:lang w:val="en-US" w:eastAsia="zh-CN" w:bidi="ar-SA"/>
    </w:rPr>
  </w:style>
  <w:style w:type="paragraph" w:customStyle="1" w:styleId="708">
    <w:name w:val="p17"/>
    <w:basedOn w:val="1"/>
    <w:qFormat/>
    <w:uiPriority w:val="0"/>
    <w:pPr>
      <w:widowControl/>
      <w:snapToGrid w:val="0"/>
      <w:spacing w:line="240" w:lineRule="auto"/>
      <w:ind w:firstLine="0" w:firstLineChars="0"/>
      <w:jc w:val="center"/>
    </w:pPr>
    <w:rPr>
      <w:rFonts w:eastAsia="宋体"/>
      <w:kern w:val="0"/>
      <w:sz w:val="21"/>
      <w:szCs w:val="21"/>
    </w:rPr>
  </w:style>
  <w:style w:type="paragraph" w:customStyle="1" w:styleId="709">
    <w:name w:val="xl62"/>
    <w:basedOn w:val="1"/>
    <w:semiHidden/>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textAlignment w:val="center"/>
    </w:pPr>
    <w:rPr>
      <w:rFonts w:ascii="Tahoma" w:hAnsi="Tahoma" w:eastAsia="Verdana" w:cs="Tahoma"/>
      <w:kern w:val="0"/>
      <w:sz w:val="22"/>
      <w:szCs w:val="22"/>
    </w:rPr>
  </w:style>
  <w:style w:type="paragraph" w:customStyle="1" w:styleId="710">
    <w:name w:val="Char Char Char Char"/>
    <w:basedOn w:val="1"/>
    <w:semiHidden/>
    <w:qFormat/>
    <w:uiPriority w:val="0"/>
    <w:pPr>
      <w:spacing w:line="240" w:lineRule="auto"/>
      <w:ind w:firstLine="0" w:firstLineChars="0"/>
      <w:jc w:val="both"/>
    </w:pPr>
    <w:rPr>
      <w:rFonts w:ascii="Tahoma" w:hAnsi="Tahoma" w:eastAsia="宋体" w:cs="Tahoma"/>
      <w:sz w:val="21"/>
      <w:szCs w:val="24"/>
    </w:rPr>
  </w:style>
  <w:style w:type="paragraph" w:customStyle="1" w:styleId="711">
    <w:name w:val="表内字"/>
    <w:basedOn w:val="1"/>
    <w:qFormat/>
    <w:uiPriority w:val="0"/>
    <w:pPr>
      <w:spacing w:line="320" w:lineRule="exact"/>
      <w:ind w:firstLine="420"/>
      <w:jc w:val="center"/>
    </w:pPr>
    <w:rPr>
      <w:rFonts w:eastAsia="楷体_GB2312"/>
      <w:sz w:val="24"/>
      <w:szCs w:val="20"/>
    </w:rPr>
  </w:style>
  <w:style w:type="paragraph" w:customStyle="1" w:styleId="712">
    <w:name w:val="环表头"/>
    <w:basedOn w:val="1"/>
    <w:next w:val="1"/>
    <w:qFormat/>
    <w:uiPriority w:val="0"/>
    <w:pPr>
      <w:suppressAutoHyphens/>
      <w:adjustRightInd w:val="0"/>
      <w:spacing w:line="420" w:lineRule="exact"/>
      <w:ind w:right="28" w:firstLine="0" w:firstLineChars="0"/>
      <w:jc w:val="center"/>
      <w:textAlignment w:val="baseline"/>
    </w:pPr>
    <w:rPr>
      <w:rFonts w:ascii="仿宋体" w:hAnsi="Arial" w:eastAsia="仿宋体" w:cs="Tahoma"/>
      <w:color w:val="000000"/>
      <w:kern w:val="0"/>
      <w:sz w:val="24"/>
      <w:szCs w:val="20"/>
    </w:rPr>
  </w:style>
  <w:style w:type="paragraph" w:customStyle="1" w:styleId="713">
    <w:name w:val="列表 41"/>
    <w:basedOn w:val="1"/>
    <w:qFormat/>
    <w:uiPriority w:val="0"/>
    <w:pPr>
      <w:widowControl/>
      <w:spacing w:line="240" w:lineRule="auto"/>
      <w:ind w:left="100" w:leftChars="600" w:hanging="200" w:hangingChars="200"/>
    </w:pPr>
    <w:rPr>
      <w:rFonts w:ascii="Tahoma" w:hAnsi="Tahoma" w:eastAsia="宋体" w:cs="Tahoma"/>
      <w:kern w:val="0"/>
      <w:sz w:val="20"/>
      <w:szCs w:val="20"/>
    </w:rPr>
  </w:style>
  <w:style w:type="paragraph" w:customStyle="1" w:styleId="714">
    <w:name w:val="正文5"/>
    <w:qFormat/>
    <w:uiPriority w:val="0"/>
    <w:pPr>
      <w:widowControl w:val="0"/>
      <w:adjustRightInd w:val="0"/>
      <w:spacing w:line="360" w:lineRule="atLeast"/>
      <w:textAlignment w:val="baseline"/>
    </w:pPr>
    <w:rPr>
      <w:rFonts w:ascii="Arial" w:hAnsi="Tahoma" w:eastAsia="宋体" w:cs="Tahoma"/>
      <w:sz w:val="24"/>
      <w:lang w:val="en-US" w:eastAsia="zh-CN" w:bidi="ar-SA"/>
    </w:rPr>
  </w:style>
  <w:style w:type="paragraph" w:customStyle="1" w:styleId="715">
    <w:name w:val="样式 小四 行距: 1.5 倍行距"/>
    <w:basedOn w:val="1"/>
    <w:qFormat/>
    <w:uiPriority w:val="0"/>
    <w:pPr>
      <w:ind w:firstLine="200"/>
      <w:jc w:val="both"/>
    </w:pPr>
    <w:rPr>
      <w:rFonts w:ascii="Tahoma" w:hAnsi="Tahoma" w:eastAsia="宋体" w:cs="Tahoma"/>
      <w:sz w:val="24"/>
      <w:szCs w:val="24"/>
    </w:rPr>
  </w:style>
  <w:style w:type="paragraph" w:customStyle="1" w:styleId="716">
    <w:name w:val="文本块1"/>
    <w:basedOn w:val="1"/>
    <w:qFormat/>
    <w:uiPriority w:val="0"/>
    <w:pPr>
      <w:spacing w:line="480" w:lineRule="exact"/>
      <w:ind w:left="-85" w:right="-159" w:firstLine="562"/>
    </w:pPr>
    <w:rPr>
      <w:rFonts w:ascii="宋" w:hAnsi="Tahoma" w:eastAsia="宋" w:cs="Tahoma"/>
      <w:b/>
      <w:color w:val="FF0000"/>
      <w:szCs w:val="20"/>
    </w:rPr>
  </w:style>
  <w:style w:type="paragraph" w:customStyle="1" w:styleId="717">
    <w:name w:val="二 Char"/>
    <w:basedOn w:val="1"/>
    <w:link w:val="1315"/>
    <w:qFormat/>
    <w:uiPriority w:val="0"/>
    <w:pPr>
      <w:spacing w:line="240" w:lineRule="auto"/>
      <w:ind w:firstLine="0" w:firstLineChars="0"/>
      <w:jc w:val="both"/>
    </w:pPr>
    <w:rPr>
      <w:rFonts w:ascii="仿宋体" w:hAnsi="Tahoma" w:eastAsia="仿宋体" w:cs="Tahoma"/>
      <w:b/>
      <w:sz w:val="24"/>
      <w:szCs w:val="22"/>
    </w:rPr>
  </w:style>
  <w:style w:type="paragraph" w:customStyle="1" w:styleId="718">
    <w:name w:val="样式 标题 2标题21.1H2h2第一层条2Header 2nd PageA.B.C.h2 main head..."/>
    <w:basedOn w:val="6"/>
    <w:semiHidden/>
    <w:qFormat/>
    <w:uiPriority w:val="0"/>
    <w:pPr>
      <w:adjustRightInd w:val="0"/>
      <w:snapToGrid w:val="0"/>
      <w:spacing w:before="120" w:after="120"/>
      <w:jc w:val="both"/>
    </w:pPr>
    <w:rPr>
      <w:rFonts w:ascii="Tahoma" w:hAnsi="Tahoma" w:eastAsia="Arial" w:cs="Tahoma"/>
      <w:bCs w:val="0"/>
      <w:kern w:val="2"/>
      <w:szCs w:val="30"/>
      <w:lang w:val="zh-CN"/>
    </w:rPr>
  </w:style>
  <w:style w:type="paragraph" w:customStyle="1" w:styleId="719">
    <w:name w:val="样式 样式 标题 2 + 宋体 行距: 固定值 30 磅 + 行距: 固定值 28 磅"/>
    <w:basedOn w:val="644"/>
    <w:qFormat/>
    <w:uiPriority w:val="0"/>
    <w:pPr>
      <w:snapToGrid/>
      <w:spacing w:line="560" w:lineRule="exact"/>
    </w:pPr>
    <w:rPr>
      <w:sz w:val="28"/>
    </w:rPr>
  </w:style>
  <w:style w:type="paragraph" w:customStyle="1" w:styleId="720">
    <w:name w:val="WPS Plain"/>
    <w:qFormat/>
    <w:uiPriority w:val="0"/>
    <w:rPr>
      <w:rFonts w:ascii="Tahoma" w:hAnsi="Tahoma" w:eastAsia="宋体" w:cs="Tahoma"/>
      <w:lang w:val="en-US" w:eastAsia="zh-CN" w:bidi="ar-SA"/>
    </w:rPr>
  </w:style>
  <w:style w:type="paragraph" w:customStyle="1" w:styleId="721">
    <w:name w:val="表格统一样式 小五 局中"/>
    <w:basedOn w:val="1"/>
    <w:qFormat/>
    <w:uiPriority w:val="0"/>
    <w:pPr>
      <w:autoSpaceDE w:val="0"/>
      <w:autoSpaceDN w:val="0"/>
      <w:spacing w:line="240" w:lineRule="auto"/>
      <w:ind w:firstLine="0" w:firstLineChars="0"/>
      <w:jc w:val="center"/>
    </w:pPr>
    <w:rPr>
      <w:rFonts w:ascii="Tahoma" w:hAnsi="Tahoma" w:eastAsia="宋" w:cs="Tahoma"/>
      <w:color w:val="000000"/>
      <w:kern w:val="0"/>
      <w:sz w:val="18"/>
      <w:szCs w:val="20"/>
    </w:rPr>
  </w:style>
  <w:style w:type="paragraph" w:customStyle="1" w:styleId="722">
    <w:name w:val="目录标题"/>
    <w:basedOn w:val="1"/>
    <w:next w:val="1"/>
    <w:qFormat/>
    <w:uiPriority w:val="0"/>
    <w:pPr>
      <w:spacing w:before="104" w:after="209" w:line="0" w:lineRule="atLeast"/>
      <w:ind w:left="1" w:firstLine="0" w:firstLineChars="0"/>
      <w:jc w:val="center"/>
      <w:textAlignment w:val="bottom"/>
    </w:pPr>
    <w:rPr>
      <w:rFonts w:ascii="黑体" w:hAnsi="黑体" w:eastAsia="仿宋体" w:cs="Tahoma"/>
      <w:spacing w:val="104"/>
      <w:kern w:val="0"/>
      <w:sz w:val="44"/>
      <w:szCs w:val="20"/>
    </w:rPr>
  </w:style>
  <w:style w:type="paragraph" w:customStyle="1" w:styleId="723">
    <w:name w:val="xl49"/>
    <w:basedOn w:val="1"/>
    <w:semiHidden/>
    <w:qFormat/>
    <w:uiPriority w:val="0"/>
    <w:pPr>
      <w:widowControl/>
      <w:pBdr>
        <w:top w:val="single" w:color="auto" w:sz="4" w:space="0"/>
        <w:left w:val="single" w:color="auto" w:sz="4" w:space="0"/>
        <w:right w:val="single" w:color="auto" w:sz="4" w:space="0"/>
      </w:pBdr>
      <w:spacing w:before="100" w:beforeAutospacing="1" w:after="100" w:afterAutospacing="1"/>
      <w:ind w:firstLine="200"/>
      <w:jc w:val="center"/>
      <w:textAlignment w:val="center"/>
    </w:pPr>
    <w:rPr>
      <w:rFonts w:ascii="Verdana" w:hAnsi="Verdana" w:eastAsia="Verdana" w:cs="Verdana"/>
      <w:kern w:val="0"/>
      <w:sz w:val="20"/>
      <w:szCs w:val="20"/>
    </w:rPr>
  </w:style>
  <w:style w:type="paragraph" w:customStyle="1" w:styleId="724">
    <w:name w:val="标题-4"/>
    <w:basedOn w:val="8"/>
    <w:link w:val="1207"/>
    <w:qFormat/>
    <w:uiPriority w:val="0"/>
    <w:pPr>
      <w:adjustRightInd w:val="0"/>
      <w:snapToGrid w:val="0"/>
      <w:spacing w:beforeLines="50" w:after="0" w:line="360" w:lineRule="auto"/>
      <w:ind w:firstLine="0" w:firstLineChars="0"/>
      <w:jc w:val="both"/>
      <w:textAlignment w:val="baseline"/>
    </w:pPr>
    <w:rPr>
      <w:rFonts w:ascii="黑体" w:hAnsi="黑体" w:eastAsia="Arial" w:cs="黑体"/>
      <w:bCs w:val="0"/>
      <w:sz w:val="24"/>
      <w:szCs w:val="24"/>
    </w:rPr>
  </w:style>
  <w:style w:type="paragraph" w:customStyle="1" w:styleId="725">
    <w:name w:val="图文框"/>
    <w:basedOn w:val="1"/>
    <w:qFormat/>
    <w:uiPriority w:val="0"/>
    <w:pPr>
      <w:adjustRightInd w:val="0"/>
      <w:snapToGrid w:val="0"/>
      <w:spacing w:line="240" w:lineRule="auto"/>
      <w:ind w:left="-111" w:leftChars="-53" w:right="-48" w:rightChars="-48" w:firstLine="0" w:firstLineChars="0"/>
      <w:jc w:val="center"/>
    </w:pPr>
    <w:rPr>
      <w:rFonts w:ascii="Tahoma" w:hAnsi="Tahoma" w:eastAsia="宋体" w:cs="Tahoma"/>
      <w:snapToGrid w:val="0"/>
      <w:kern w:val="0"/>
      <w:sz w:val="21"/>
      <w:szCs w:val="20"/>
    </w:rPr>
  </w:style>
  <w:style w:type="paragraph" w:customStyle="1" w:styleId="726">
    <w:name w:val="索引 51"/>
    <w:basedOn w:val="1"/>
    <w:next w:val="1"/>
    <w:qFormat/>
    <w:uiPriority w:val="0"/>
    <w:pPr>
      <w:spacing w:line="240" w:lineRule="auto"/>
      <w:ind w:left="800" w:leftChars="800" w:firstLine="0" w:firstLineChars="0"/>
      <w:jc w:val="both"/>
    </w:pPr>
    <w:rPr>
      <w:rFonts w:ascii="Tahoma" w:hAnsi="Tahoma" w:eastAsia="宋体" w:cs="Tahoma"/>
      <w:sz w:val="21"/>
      <w:szCs w:val="20"/>
    </w:rPr>
  </w:style>
  <w:style w:type="paragraph" w:customStyle="1" w:styleId="727">
    <w:name w:val="湛江码头表"/>
    <w:basedOn w:val="1"/>
    <w:semiHidden/>
    <w:qFormat/>
    <w:uiPriority w:val="0"/>
    <w:pPr>
      <w:spacing w:line="240" w:lineRule="auto"/>
      <w:ind w:firstLine="0" w:firstLineChars="0"/>
      <w:jc w:val="center"/>
    </w:pPr>
    <w:rPr>
      <w:rFonts w:ascii="Tahoma" w:hAnsi="Tahoma" w:eastAsia="宋" w:cs="Tahoma"/>
      <w:kern w:val="0"/>
      <w:sz w:val="21"/>
      <w:szCs w:val="24"/>
      <w:lang w:eastAsia="zh-TW"/>
    </w:rPr>
  </w:style>
  <w:style w:type="paragraph" w:customStyle="1" w:styleId="728">
    <w:name w:val="Char11"/>
    <w:basedOn w:val="1"/>
    <w:qFormat/>
    <w:uiPriority w:val="0"/>
    <w:pPr>
      <w:ind w:firstLine="200"/>
      <w:jc w:val="both"/>
    </w:pPr>
    <w:rPr>
      <w:rFonts w:ascii="Arial" w:hAnsi="Arial" w:eastAsia="宋体" w:cs="Arial"/>
      <w:sz w:val="24"/>
      <w:szCs w:val="21"/>
    </w:rPr>
  </w:style>
  <w:style w:type="paragraph" w:customStyle="1" w:styleId="729">
    <w:name w:val="syh3级标题"/>
    <w:basedOn w:val="1"/>
    <w:link w:val="1251"/>
    <w:qFormat/>
    <w:uiPriority w:val="0"/>
    <w:pPr>
      <w:keepNext/>
      <w:widowControl/>
      <w:spacing w:line="520" w:lineRule="exact"/>
      <w:ind w:firstLine="0" w:firstLineChars="0"/>
      <w:outlineLvl w:val="2"/>
    </w:pPr>
    <w:rPr>
      <w:rFonts w:ascii="Calibri" w:hAnsi="Calibri" w:eastAsia="仿宋体" w:cs="黑体"/>
      <w:sz w:val="24"/>
      <w:szCs w:val="24"/>
    </w:rPr>
  </w:style>
  <w:style w:type="paragraph" w:customStyle="1" w:styleId="730">
    <w:name w:val="三"/>
    <w:basedOn w:val="1"/>
    <w:qFormat/>
    <w:uiPriority w:val="0"/>
    <w:pPr>
      <w:spacing w:line="240" w:lineRule="auto"/>
      <w:ind w:firstLine="0" w:firstLineChars="0"/>
      <w:jc w:val="both"/>
    </w:pPr>
    <w:rPr>
      <w:rFonts w:ascii="Arial" w:hAnsi="Tahoma" w:eastAsia="宋体" w:cs="Tahoma"/>
      <w:sz w:val="24"/>
      <w:szCs w:val="20"/>
    </w:rPr>
  </w:style>
  <w:style w:type="paragraph" w:customStyle="1" w:styleId="731">
    <w:name w:val="晓丹"/>
    <w:basedOn w:val="87"/>
    <w:qFormat/>
    <w:uiPriority w:val="0"/>
    <w:pPr>
      <w:adjustRightInd w:val="0"/>
      <w:snapToGrid w:val="0"/>
      <w:spacing w:after="0"/>
      <w:ind w:firstLine="200" w:firstLineChars="200"/>
      <w:jc w:val="both"/>
      <w:textAlignment w:val="baseline"/>
    </w:pPr>
    <w:rPr>
      <w:rFonts w:ascii="Arial" w:hAnsi="Arial" w:cs="Tahoma"/>
      <w:color w:val="000000"/>
      <w:spacing w:val="6"/>
      <w:kern w:val="0"/>
      <w:szCs w:val="24"/>
    </w:rPr>
  </w:style>
  <w:style w:type="paragraph" w:customStyle="1" w:styleId="732">
    <w:name w:val="图标"/>
    <w:basedOn w:val="1"/>
    <w:next w:val="1"/>
    <w:qFormat/>
    <w:uiPriority w:val="0"/>
    <w:pPr>
      <w:spacing w:line="240" w:lineRule="auto"/>
      <w:ind w:firstLine="0" w:firstLineChars="0"/>
      <w:jc w:val="center"/>
    </w:pPr>
    <w:rPr>
      <w:rFonts w:ascii="黑体" w:hAnsi="黑体" w:eastAsia="宋体" w:cs="黑体"/>
      <w:sz w:val="24"/>
      <w:szCs w:val="24"/>
    </w:rPr>
  </w:style>
  <w:style w:type="paragraph" w:customStyle="1" w:styleId="733">
    <w:name w:val="验标题 2"/>
    <w:basedOn w:val="680"/>
    <w:next w:val="680"/>
    <w:qFormat/>
    <w:uiPriority w:val="0"/>
    <w:pPr>
      <w:outlineLvl w:val="1"/>
    </w:pPr>
    <w:rPr>
      <w:rFonts w:ascii="黑体" w:hAnsi="黑体" w:eastAsia="仿宋体"/>
      <w:b/>
    </w:rPr>
  </w:style>
  <w:style w:type="paragraph" w:customStyle="1" w:styleId="734">
    <w:name w:val="正文文本缩进 21"/>
    <w:basedOn w:val="1"/>
    <w:qFormat/>
    <w:uiPriority w:val="0"/>
    <w:pPr>
      <w:adjustRightInd w:val="0"/>
      <w:spacing w:line="240" w:lineRule="auto"/>
      <w:ind w:firstLine="640" w:firstLineChars="0"/>
      <w:jc w:val="both"/>
      <w:textAlignment w:val="baseline"/>
    </w:pPr>
    <w:rPr>
      <w:rFonts w:ascii="Tahoma" w:hAnsi="Tahoma" w:eastAsia="宋" w:cs="Tahoma"/>
      <w:color w:val="0000FF"/>
      <w:sz w:val="32"/>
      <w:szCs w:val="20"/>
    </w:rPr>
  </w:style>
  <w:style w:type="paragraph" w:customStyle="1" w:styleId="735">
    <w:name w:val="列表 31"/>
    <w:basedOn w:val="1"/>
    <w:qFormat/>
    <w:uiPriority w:val="0"/>
    <w:pPr>
      <w:widowControl/>
      <w:spacing w:line="240" w:lineRule="auto"/>
      <w:ind w:left="100" w:leftChars="400" w:hanging="200" w:hangingChars="200"/>
    </w:pPr>
    <w:rPr>
      <w:rFonts w:ascii="Tahoma" w:hAnsi="Tahoma" w:eastAsia="宋体" w:cs="Tahoma"/>
      <w:kern w:val="0"/>
      <w:sz w:val="20"/>
      <w:szCs w:val="20"/>
    </w:rPr>
  </w:style>
  <w:style w:type="paragraph" w:customStyle="1" w:styleId="736">
    <w:name w:val="正文文本 23"/>
    <w:basedOn w:val="1"/>
    <w:qFormat/>
    <w:uiPriority w:val="0"/>
    <w:pPr>
      <w:adjustRightInd w:val="0"/>
      <w:ind w:firstLine="480" w:firstLineChars="0"/>
      <w:jc w:val="both"/>
      <w:textAlignment w:val="baseline"/>
    </w:pPr>
    <w:rPr>
      <w:rFonts w:ascii="Tahoma" w:hAnsi="Tahoma" w:eastAsia="宋体" w:cs="Tahoma"/>
      <w:sz w:val="24"/>
      <w:szCs w:val="20"/>
    </w:rPr>
  </w:style>
  <w:style w:type="paragraph" w:customStyle="1" w:styleId="737">
    <w:name w:val="列表编号1"/>
    <w:basedOn w:val="1"/>
    <w:qFormat/>
    <w:uiPriority w:val="0"/>
    <w:pPr>
      <w:tabs>
        <w:tab w:val="left" w:pos="360"/>
      </w:tabs>
      <w:spacing w:line="240" w:lineRule="auto"/>
      <w:ind w:left="360" w:hanging="360" w:firstLineChars="0"/>
      <w:jc w:val="both"/>
    </w:pPr>
    <w:rPr>
      <w:rFonts w:ascii="Tahoma" w:hAnsi="Tahoma" w:eastAsia="宋体" w:cs="Tahoma"/>
      <w:sz w:val="21"/>
      <w:szCs w:val="20"/>
    </w:rPr>
  </w:style>
  <w:style w:type="paragraph" w:customStyle="1" w:styleId="738">
    <w:name w:val="Char Char5 Char Char Char Char Char Char Char Char Char2"/>
    <w:basedOn w:val="7"/>
    <w:qFormat/>
    <w:uiPriority w:val="0"/>
    <w:pPr>
      <w:tabs>
        <w:tab w:val="left" w:pos="360"/>
        <w:tab w:val="left" w:pos="900"/>
      </w:tabs>
      <w:snapToGrid w:val="0"/>
      <w:ind w:left="542" w:leftChars="-12" w:firstLine="200" w:firstLineChars="200"/>
    </w:pPr>
    <w:rPr>
      <w:rFonts w:ascii="Tahoma" w:hAnsi="Tahoma" w:eastAsia="仿宋体" w:cs="Tahoma"/>
      <w:b w:val="0"/>
      <w:bCs w:val="0"/>
      <w:snapToGrid w:val="0"/>
      <w:sz w:val="24"/>
      <w:szCs w:val="24"/>
    </w:rPr>
  </w:style>
  <w:style w:type="paragraph" w:customStyle="1" w:styleId="739">
    <w:name w:val="文本框五号"/>
    <w:semiHidden/>
    <w:qFormat/>
    <w:uiPriority w:val="0"/>
    <w:pPr>
      <w:adjustRightInd w:val="0"/>
      <w:spacing w:line="240" w:lineRule="atLeast"/>
      <w:jc w:val="center"/>
    </w:pPr>
    <w:rPr>
      <w:rFonts w:ascii="Tahoma" w:hAnsi="Tahoma" w:eastAsia="宋" w:cs="Tahoma"/>
      <w:snapToGrid w:val="0"/>
      <w:kern w:val="2"/>
      <w:sz w:val="21"/>
      <w:szCs w:val="21"/>
      <w:lang w:val="en-US" w:eastAsia="zh-CN" w:bidi="ar-SA"/>
    </w:rPr>
  </w:style>
  <w:style w:type="paragraph" w:customStyle="1" w:styleId="740">
    <w:name w:val="封面正文"/>
    <w:qFormat/>
    <w:uiPriority w:val="0"/>
    <w:pPr>
      <w:jc w:val="both"/>
    </w:pPr>
    <w:rPr>
      <w:rFonts w:ascii="Tahoma" w:hAnsi="Tahoma" w:eastAsia="宋体" w:cs="Tahoma"/>
      <w:lang w:val="en-US" w:eastAsia="zh-CN" w:bidi="ar-SA"/>
    </w:rPr>
  </w:style>
  <w:style w:type="paragraph" w:customStyle="1" w:styleId="741">
    <w:name w:val="正文首缩快"/>
    <w:basedOn w:val="1"/>
    <w:qFormat/>
    <w:uiPriority w:val="0"/>
    <w:pPr>
      <w:spacing w:line="240" w:lineRule="auto"/>
      <w:ind w:firstLine="539" w:firstLineChars="0"/>
      <w:jc w:val="both"/>
    </w:pPr>
    <w:rPr>
      <w:rFonts w:ascii="Tahoma" w:hAnsi="Tahoma" w:eastAsia="宋体" w:cs="Tahoma"/>
      <w:szCs w:val="20"/>
    </w:rPr>
  </w:style>
  <w:style w:type="paragraph" w:customStyle="1" w:styleId="742">
    <w:name w:val="日期1"/>
    <w:basedOn w:val="1"/>
    <w:next w:val="1"/>
    <w:qFormat/>
    <w:uiPriority w:val="0"/>
    <w:pPr>
      <w:adjustRightInd w:val="0"/>
      <w:snapToGrid w:val="0"/>
      <w:spacing w:line="240" w:lineRule="auto"/>
      <w:ind w:firstLine="0" w:firstLineChars="0"/>
      <w:jc w:val="both"/>
      <w:textAlignment w:val="baseline"/>
    </w:pPr>
    <w:rPr>
      <w:rFonts w:ascii="Tahoma" w:hAnsi="Tahoma" w:eastAsia="宋体" w:cs="Tahoma"/>
      <w:sz w:val="21"/>
      <w:szCs w:val="20"/>
    </w:rPr>
  </w:style>
  <w:style w:type="paragraph" w:customStyle="1" w:styleId="743">
    <w:name w:val="表格名称"/>
    <w:basedOn w:val="1"/>
    <w:next w:val="1"/>
    <w:qFormat/>
    <w:uiPriority w:val="0"/>
    <w:pPr>
      <w:spacing w:line="240" w:lineRule="auto"/>
      <w:ind w:firstLine="0" w:firstLineChars="0"/>
      <w:jc w:val="center"/>
    </w:pPr>
    <w:rPr>
      <w:rFonts w:ascii="Tahoma" w:hAnsi="Tahoma" w:eastAsia="仿宋体" w:cs="Tahoma"/>
      <w:bCs/>
      <w:sz w:val="24"/>
      <w:szCs w:val="24"/>
    </w:rPr>
  </w:style>
  <w:style w:type="paragraph" w:customStyle="1" w:styleId="744">
    <w:name w:val="xl70"/>
    <w:basedOn w:val="1"/>
    <w:qFormat/>
    <w:uiPriority w:val="0"/>
    <w:pPr>
      <w:widowControl/>
      <w:spacing w:before="100" w:beforeAutospacing="1" w:after="100" w:afterAutospacing="1" w:line="240" w:lineRule="auto"/>
      <w:ind w:firstLine="0" w:firstLineChars="0"/>
      <w:jc w:val="center"/>
    </w:pPr>
    <w:rPr>
      <w:rFonts w:ascii="Tahoma" w:hAnsi="Tahoma" w:eastAsia="宋体" w:cs="Tahoma"/>
      <w:kern w:val="0"/>
      <w:sz w:val="24"/>
      <w:szCs w:val="24"/>
    </w:rPr>
  </w:style>
  <w:style w:type="paragraph" w:customStyle="1" w:styleId="745">
    <w:name w:val="样式 样式 样式 标题 3标题3H3h33rd level第二层条头小标题小节标题标题 3 Char Char一海港标... +..."/>
    <w:basedOn w:val="521"/>
    <w:qFormat/>
    <w:uiPriority w:val="0"/>
  </w:style>
  <w:style w:type="paragraph" w:customStyle="1" w:styleId="746">
    <w:name w:val="标题样式1"/>
    <w:basedOn w:val="36"/>
    <w:qFormat/>
    <w:uiPriority w:val="0"/>
    <w:pPr>
      <w:adjustRightInd w:val="0"/>
      <w:snapToGrid w:val="0"/>
      <w:spacing w:after="0" w:line="0" w:lineRule="atLeast"/>
      <w:ind w:firstLine="0" w:firstLineChars="0"/>
      <w:jc w:val="center"/>
      <w:textAlignment w:val="baseline"/>
    </w:pPr>
    <w:rPr>
      <w:rFonts w:ascii="Tahoma" w:hAnsi="Tahoma" w:cs="Tahoma"/>
      <w:b/>
      <w:bCs/>
      <w:snapToGrid w:val="0"/>
      <w:kern w:val="0"/>
      <w:szCs w:val="20"/>
    </w:rPr>
  </w:style>
  <w:style w:type="paragraph" w:customStyle="1" w:styleId="747">
    <w:name w:val="样式 标题 1 + (中文) 宋体 小四"/>
    <w:basedOn w:val="5"/>
    <w:link w:val="1287"/>
    <w:qFormat/>
    <w:uiPriority w:val="0"/>
    <w:pPr>
      <w:spacing w:before="360"/>
      <w:jc w:val="both"/>
    </w:pPr>
    <w:rPr>
      <w:rFonts w:ascii="Calibri" w:hAnsi="Calibri" w:eastAsia="Arial" w:cs="黑体"/>
      <w:bCs w:val="0"/>
      <w:kern w:val="2"/>
      <w:sz w:val="44"/>
      <w:szCs w:val="24"/>
    </w:rPr>
  </w:style>
  <w:style w:type="paragraph" w:customStyle="1" w:styleId="748">
    <w:name w:val="热电厂正文 Char"/>
    <w:basedOn w:val="1"/>
    <w:qFormat/>
    <w:uiPriority w:val="0"/>
    <w:pPr>
      <w:spacing w:line="440" w:lineRule="exact"/>
      <w:ind w:firstLine="480"/>
      <w:jc w:val="both"/>
    </w:pPr>
    <w:rPr>
      <w:rFonts w:ascii="Tahoma" w:hAnsi="Tahoma" w:eastAsia="宋体" w:cs="Tahoma"/>
      <w:sz w:val="24"/>
      <w:szCs w:val="24"/>
    </w:rPr>
  </w:style>
  <w:style w:type="paragraph" w:customStyle="1" w:styleId="749">
    <w:name w:val="±í"/>
    <w:basedOn w:val="1"/>
    <w:qFormat/>
    <w:uiPriority w:val="0"/>
    <w:pPr>
      <w:tabs>
        <w:tab w:val="left" w:pos="480"/>
      </w:tabs>
      <w:autoSpaceDE w:val="0"/>
      <w:autoSpaceDN w:val="0"/>
      <w:spacing w:line="240" w:lineRule="auto"/>
      <w:ind w:firstLine="0" w:firstLineChars="0"/>
      <w:jc w:val="both"/>
    </w:pPr>
    <w:rPr>
      <w:rFonts w:ascii="Tahoma" w:hAnsi="Tahoma" w:eastAsia="宋" w:cs="Tahoma"/>
      <w:color w:val="000000"/>
      <w:sz w:val="24"/>
      <w:szCs w:val="20"/>
    </w:rPr>
  </w:style>
  <w:style w:type="paragraph" w:customStyle="1" w:styleId="750">
    <w:name w:val="小表左"/>
    <w:basedOn w:val="1"/>
    <w:link w:val="1421"/>
    <w:qFormat/>
    <w:uiPriority w:val="0"/>
    <w:pPr>
      <w:keepNext/>
      <w:adjustRightInd w:val="0"/>
      <w:snapToGrid w:val="0"/>
      <w:spacing w:line="240" w:lineRule="atLeast"/>
      <w:ind w:firstLine="0" w:firstLineChars="0"/>
      <w:jc w:val="both"/>
    </w:pPr>
    <w:rPr>
      <w:rFonts w:ascii="宋体" w:hAnsi="宋体" w:eastAsia="宋体" w:cs="黑体"/>
      <w:sz w:val="21"/>
      <w:szCs w:val="21"/>
    </w:rPr>
  </w:style>
  <w:style w:type="paragraph" w:customStyle="1" w:styleId="751">
    <w:name w:val="样式 标题 1标题 1 1 + 小二"/>
    <w:basedOn w:val="5"/>
    <w:qFormat/>
    <w:uiPriority w:val="0"/>
    <w:pPr>
      <w:tabs>
        <w:tab w:val="left" w:pos="432"/>
      </w:tabs>
      <w:spacing w:beforeLines="100" w:afterLines="50" w:line="240" w:lineRule="auto"/>
      <w:ind w:left="432" w:hanging="432"/>
      <w:jc w:val="both"/>
    </w:pPr>
    <w:rPr>
      <w:rFonts w:ascii="仿宋体" w:hAnsi="Tahoma" w:eastAsia="仿宋体" w:cs="Tahoma"/>
      <w:bCs w:val="0"/>
      <w:sz w:val="36"/>
      <w:szCs w:val="20"/>
    </w:rPr>
  </w:style>
  <w:style w:type="paragraph" w:customStyle="1" w:styleId="752">
    <w:name w:val="可研标题三"/>
    <w:basedOn w:val="1"/>
    <w:qFormat/>
    <w:uiPriority w:val="0"/>
    <w:pPr>
      <w:tabs>
        <w:tab w:val="left" w:pos="4672"/>
      </w:tabs>
      <w:spacing w:before="120" w:after="120" w:line="500" w:lineRule="exact"/>
      <w:ind w:left="624" w:firstLine="0" w:firstLineChars="0"/>
    </w:pPr>
    <w:rPr>
      <w:rFonts w:ascii="Arial" w:hAnsi="Arial" w:eastAsia="Courier New" w:cs="Tahoma"/>
      <w:b/>
      <w:color w:val="000000"/>
      <w:spacing w:val="6"/>
      <w:sz w:val="30"/>
      <w:szCs w:val="20"/>
    </w:rPr>
  </w:style>
  <w:style w:type="paragraph" w:customStyle="1" w:styleId="753">
    <w:name w:val="Char Char Char1 Char Char Char"/>
    <w:basedOn w:val="7"/>
    <w:semiHidden/>
    <w:qFormat/>
    <w:uiPriority w:val="0"/>
    <w:pPr>
      <w:tabs>
        <w:tab w:val="left" w:pos="360"/>
        <w:tab w:val="left" w:pos="900"/>
      </w:tabs>
      <w:snapToGrid w:val="0"/>
      <w:ind w:left="542" w:leftChars="-12" w:firstLine="200" w:firstLineChars="200"/>
    </w:pPr>
    <w:rPr>
      <w:rFonts w:ascii="Tahoma" w:hAnsi="Tahoma" w:eastAsia="Arial" w:cs="Tahoma"/>
      <w:bCs w:val="0"/>
      <w:snapToGrid w:val="0"/>
      <w:sz w:val="24"/>
      <w:szCs w:val="24"/>
    </w:rPr>
  </w:style>
  <w:style w:type="paragraph" w:customStyle="1" w:styleId="754">
    <w:name w:val="表格03"/>
    <w:basedOn w:val="1"/>
    <w:qFormat/>
    <w:uiPriority w:val="0"/>
    <w:pPr>
      <w:spacing w:line="400" w:lineRule="exact"/>
      <w:ind w:firstLine="0" w:firstLineChars="0"/>
      <w:jc w:val="center"/>
    </w:pPr>
    <w:rPr>
      <w:rFonts w:ascii="Tahoma" w:hAnsi="Tahoma" w:eastAsia="宋体" w:cs="Tahoma"/>
      <w:sz w:val="21"/>
      <w:szCs w:val="20"/>
    </w:rPr>
  </w:style>
  <w:style w:type="paragraph" w:customStyle="1" w:styleId="755">
    <w:name w:val="brdrw15brsp20 tqctx4153t"/>
    <w:qFormat/>
    <w:uiPriority w:val="0"/>
    <w:pPr>
      <w:widowControl w:val="0"/>
      <w:pBdr>
        <w:bottom w:val="single" w:color="auto" w:sz="6" w:space="0"/>
      </w:pBdr>
      <w:adjustRightInd w:val="0"/>
      <w:spacing w:line="312" w:lineRule="atLeast"/>
      <w:jc w:val="center"/>
      <w:textAlignment w:val="baseline"/>
    </w:pPr>
    <w:rPr>
      <w:rFonts w:ascii="Tahoma" w:hAnsi="Tahoma" w:eastAsia="宋体" w:cs="Tahoma"/>
      <w:sz w:val="21"/>
      <w:lang w:val="en-US" w:eastAsia="zh-CN" w:bidi="ar-SA"/>
    </w:rPr>
  </w:style>
  <w:style w:type="paragraph" w:customStyle="1" w:styleId="756">
    <w:name w:val="图头"/>
    <w:basedOn w:val="189"/>
    <w:next w:val="23"/>
    <w:link w:val="1432"/>
    <w:qFormat/>
    <w:uiPriority w:val="0"/>
    <w:pPr>
      <w:adjustRightInd/>
      <w:snapToGrid/>
      <w:spacing w:beforeLines="25" w:afterLines="25" w:line="360" w:lineRule="auto"/>
    </w:pPr>
    <w:rPr>
      <w:color w:val="auto"/>
    </w:rPr>
  </w:style>
  <w:style w:type="paragraph" w:customStyle="1" w:styleId="757">
    <w:name w:val="xl71"/>
    <w:basedOn w:val="1"/>
    <w:semiHidden/>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textAlignment w:val="center"/>
    </w:pPr>
    <w:rPr>
      <w:rFonts w:ascii="Tahoma" w:hAnsi="Tahoma" w:eastAsia="Verdana" w:cs="Tahoma"/>
      <w:kern w:val="0"/>
      <w:sz w:val="22"/>
      <w:szCs w:val="22"/>
    </w:rPr>
  </w:style>
  <w:style w:type="paragraph" w:customStyle="1" w:styleId="758">
    <w:name w:val="左侧"/>
    <w:semiHidden/>
    <w:qFormat/>
    <w:uiPriority w:val="0"/>
    <w:pPr>
      <w:spacing w:line="280" w:lineRule="exact"/>
      <w:jc w:val="center"/>
    </w:pPr>
    <w:rPr>
      <w:rFonts w:ascii="仿宋_GB2312" w:hAnsi="仿宋_GB2312" w:eastAsia="宋体" w:cs="Tahoma"/>
      <w:color w:val="000000"/>
      <w:sz w:val="21"/>
      <w:lang w:val="en-US" w:eastAsia="zh-CN" w:bidi="ar-SA"/>
    </w:rPr>
  </w:style>
  <w:style w:type="paragraph" w:customStyle="1" w:styleId="759">
    <w:name w:val="nv nslog-area"/>
    <w:basedOn w:val="1"/>
    <w:qFormat/>
    <w:uiPriority w:val="0"/>
    <w:pPr>
      <w:widowControl/>
      <w:spacing w:before="100" w:beforeAutospacing="1" w:after="100" w:afterAutospacing="1" w:line="240" w:lineRule="auto"/>
      <w:ind w:firstLine="0" w:firstLineChars="0"/>
    </w:pPr>
    <w:rPr>
      <w:rFonts w:ascii="宋体" w:hAnsi="宋体" w:eastAsia="宋体" w:cs="宋体"/>
      <w:kern w:val="0"/>
      <w:sz w:val="24"/>
      <w:szCs w:val="24"/>
    </w:rPr>
  </w:style>
  <w:style w:type="paragraph" w:customStyle="1" w:styleId="760">
    <w:name w:val="依据文字"/>
    <w:basedOn w:val="2"/>
    <w:semiHidden/>
    <w:qFormat/>
    <w:uiPriority w:val="0"/>
  </w:style>
  <w:style w:type="paragraph" w:customStyle="1" w:styleId="761">
    <w:name w:val="p15"/>
    <w:basedOn w:val="1"/>
    <w:qFormat/>
    <w:uiPriority w:val="0"/>
    <w:pPr>
      <w:widowControl/>
      <w:snapToGrid w:val="0"/>
      <w:ind w:firstLine="420" w:firstLineChars="0"/>
      <w:jc w:val="both"/>
    </w:pPr>
    <w:rPr>
      <w:rFonts w:ascii="Tahoma" w:hAnsi="Tahoma" w:eastAsia="宋体" w:cs="Tahoma"/>
      <w:kern w:val="0"/>
      <w:sz w:val="24"/>
      <w:szCs w:val="24"/>
    </w:rPr>
  </w:style>
  <w:style w:type="paragraph" w:customStyle="1" w:styleId="762">
    <w:name w:val="正文段落（宋旭峰）"/>
    <w:basedOn w:val="1"/>
    <w:link w:val="1391"/>
    <w:qFormat/>
    <w:uiPriority w:val="0"/>
    <w:pPr>
      <w:ind w:firstLine="200"/>
    </w:pPr>
    <w:rPr>
      <w:rFonts w:ascii="Calibri" w:hAnsi="Calibri" w:eastAsia="宋体" w:cs="黑体"/>
      <w:snapToGrid w:val="0"/>
      <w:sz w:val="24"/>
      <w:szCs w:val="22"/>
    </w:rPr>
  </w:style>
  <w:style w:type="paragraph" w:customStyle="1" w:styleId="763">
    <w:name w:val="表格小四"/>
    <w:basedOn w:val="1"/>
    <w:qFormat/>
    <w:uiPriority w:val="0"/>
    <w:pPr>
      <w:spacing w:line="240" w:lineRule="auto"/>
      <w:ind w:firstLine="0" w:firstLineChars="0"/>
      <w:jc w:val="center"/>
    </w:pPr>
    <w:rPr>
      <w:rFonts w:ascii="宋" w:hAnsi="Tahoma" w:eastAsia="宋" w:cs="Tahoma"/>
      <w:sz w:val="24"/>
      <w:szCs w:val="20"/>
    </w:rPr>
  </w:style>
  <w:style w:type="paragraph" w:customStyle="1" w:styleId="764">
    <w:name w:val="样式 小四 左 行距: 固定值 28 磅"/>
    <w:basedOn w:val="1"/>
    <w:link w:val="1283"/>
    <w:qFormat/>
    <w:uiPriority w:val="0"/>
    <w:pPr>
      <w:spacing w:line="560" w:lineRule="exact"/>
      <w:ind w:firstLine="0" w:firstLineChars="0"/>
    </w:pPr>
    <w:rPr>
      <w:rFonts w:ascii="Calibri" w:hAnsi="Calibri" w:eastAsia="Arial" w:cs="Arial"/>
      <w:sz w:val="24"/>
      <w:szCs w:val="22"/>
    </w:rPr>
  </w:style>
  <w:style w:type="paragraph" w:customStyle="1" w:styleId="765">
    <w:name w:val="环标3"/>
    <w:basedOn w:val="7"/>
    <w:qFormat/>
    <w:uiPriority w:val="0"/>
    <w:pPr>
      <w:adjustRightInd w:val="0"/>
      <w:spacing w:line="312" w:lineRule="atLeast"/>
      <w:textAlignment w:val="baseline"/>
    </w:pPr>
    <w:rPr>
      <w:rFonts w:ascii="Arial" w:hAnsi="Arial" w:eastAsia="Arial" w:cs="Tahoma"/>
      <w:b w:val="0"/>
      <w:bCs w:val="0"/>
      <w:kern w:val="0"/>
      <w:sz w:val="24"/>
      <w:szCs w:val="20"/>
    </w:rPr>
  </w:style>
  <w:style w:type="paragraph" w:customStyle="1" w:styleId="766">
    <w:name w:val="文本框5号两端齐"/>
    <w:basedOn w:val="1"/>
    <w:semiHidden/>
    <w:qFormat/>
    <w:uiPriority w:val="0"/>
    <w:pPr>
      <w:widowControl/>
      <w:spacing w:line="240" w:lineRule="auto"/>
      <w:ind w:firstLine="0" w:firstLineChars="0"/>
      <w:jc w:val="both"/>
    </w:pPr>
    <w:rPr>
      <w:rFonts w:ascii="Tahoma" w:hAnsi="Tahoma" w:eastAsia="宋" w:cs="Tahoma"/>
      <w:sz w:val="21"/>
      <w:szCs w:val="21"/>
    </w:rPr>
  </w:style>
  <w:style w:type="paragraph" w:customStyle="1" w:styleId="767">
    <w:name w:val="xl72"/>
    <w:basedOn w:val="1"/>
    <w:semiHidden/>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line="240" w:lineRule="auto"/>
      <w:ind w:firstLine="0" w:firstLineChars="0"/>
      <w:jc w:val="center"/>
      <w:textAlignment w:val="center"/>
    </w:pPr>
    <w:rPr>
      <w:rFonts w:ascii="Tahoma" w:hAnsi="Tahoma" w:eastAsia="Verdana" w:cs="Tahoma"/>
      <w:kern w:val="0"/>
      <w:sz w:val="22"/>
      <w:szCs w:val="22"/>
    </w:rPr>
  </w:style>
  <w:style w:type="paragraph" w:customStyle="1" w:styleId="768">
    <w:name w:val="日期11"/>
    <w:basedOn w:val="1"/>
    <w:next w:val="1"/>
    <w:qFormat/>
    <w:uiPriority w:val="0"/>
    <w:pPr>
      <w:adjustRightInd w:val="0"/>
      <w:spacing w:line="240" w:lineRule="auto"/>
      <w:ind w:firstLine="0" w:firstLineChars="0"/>
      <w:textAlignment w:val="baseline"/>
    </w:pPr>
    <w:rPr>
      <w:rFonts w:ascii="Arial" w:hAnsi="Tahoma" w:eastAsia="宋体" w:cs="Tahoma"/>
      <w:spacing w:val="24"/>
      <w:kern w:val="24"/>
      <w:sz w:val="24"/>
      <w:szCs w:val="20"/>
    </w:rPr>
  </w:style>
  <w:style w:type="paragraph" w:customStyle="1" w:styleId="769">
    <w:name w:val="Char Char7 Char Char Char Char Char Char"/>
    <w:basedOn w:val="7"/>
    <w:qFormat/>
    <w:uiPriority w:val="0"/>
    <w:pPr>
      <w:tabs>
        <w:tab w:val="left" w:pos="360"/>
        <w:tab w:val="left" w:pos="900"/>
      </w:tabs>
      <w:snapToGrid w:val="0"/>
      <w:ind w:left="542" w:leftChars="-12" w:firstLine="200" w:firstLineChars="200"/>
    </w:pPr>
    <w:rPr>
      <w:rFonts w:ascii="Tahoma" w:hAnsi="Tahoma" w:eastAsia="仿宋体" w:cs="Tahoma"/>
      <w:b w:val="0"/>
      <w:bCs w:val="0"/>
      <w:snapToGrid w:val="0"/>
      <w:sz w:val="24"/>
      <w:szCs w:val="24"/>
    </w:rPr>
  </w:style>
  <w:style w:type="paragraph" w:customStyle="1" w:styleId="770">
    <w:name w:val="Char Char Char Char Char1 Char"/>
    <w:basedOn w:val="7"/>
    <w:semiHidden/>
    <w:qFormat/>
    <w:uiPriority w:val="0"/>
    <w:pPr>
      <w:tabs>
        <w:tab w:val="left" w:pos="360"/>
        <w:tab w:val="left" w:pos="900"/>
      </w:tabs>
      <w:snapToGrid w:val="0"/>
      <w:ind w:left="542" w:leftChars="-12" w:firstLine="200" w:firstLineChars="200"/>
    </w:pPr>
    <w:rPr>
      <w:rFonts w:ascii="Tahoma" w:hAnsi="Tahoma" w:eastAsia="Arial" w:cs="Tahoma"/>
      <w:bCs w:val="0"/>
      <w:snapToGrid w:val="0"/>
      <w:sz w:val="24"/>
      <w:szCs w:val="24"/>
    </w:rPr>
  </w:style>
  <w:style w:type="paragraph" w:customStyle="1" w:styleId="771">
    <w:name w:val="font12"/>
    <w:basedOn w:val="1"/>
    <w:semiHidden/>
    <w:qFormat/>
    <w:uiPriority w:val="0"/>
    <w:pPr>
      <w:widowControl/>
      <w:spacing w:before="100" w:beforeAutospacing="1" w:after="100" w:afterAutospacing="1" w:line="240" w:lineRule="auto"/>
      <w:ind w:firstLine="0" w:firstLineChars="0"/>
    </w:pPr>
    <w:rPr>
      <w:rFonts w:hint="eastAsia" w:ascii="Arial" w:hAnsi="Arial" w:eastAsia="宋体" w:cs="Verdana"/>
      <w:color w:val="000000"/>
      <w:kern w:val="0"/>
      <w:sz w:val="24"/>
      <w:szCs w:val="24"/>
    </w:rPr>
  </w:style>
  <w:style w:type="paragraph" w:customStyle="1" w:styleId="772">
    <w:name w:val="验收表格"/>
    <w:basedOn w:val="1"/>
    <w:next w:val="1"/>
    <w:qFormat/>
    <w:uiPriority w:val="0"/>
    <w:pPr>
      <w:snapToGrid w:val="0"/>
      <w:spacing w:line="240" w:lineRule="auto"/>
      <w:ind w:firstLine="0" w:firstLineChars="0"/>
      <w:jc w:val="center"/>
    </w:pPr>
    <w:rPr>
      <w:rFonts w:ascii="Tahoma" w:hAnsi="Tahoma" w:eastAsia="宋体" w:cs="Tahoma"/>
      <w:sz w:val="18"/>
      <w:szCs w:val="22"/>
    </w:rPr>
  </w:style>
  <w:style w:type="paragraph" w:customStyle="1" w:styleId="773">
    <w:name w:val="xl43"/>
    <w:basedOn w:val="1"/>
    <w:semiHidden/>
    <w:qFormat/>
    <w:uiPriority w:val="0"/>
    <w:pPr>
      <w:widowControl/>
      <w:pBdr>
        <w:top w:val="single" w:color="auto" w:sz="8" w:space="0"/>
        <w:left w:val="single" w:color="auto" w:sz="4" w:space="0"/>
        <w:bottom w:val="single" w:color="auto" w:sz="4" w:space="0"/>
      </w:pBdr>
      <w:spacing w:before="100" w:beforeAutospacing="1" w:after="100" w:afterAutospacing="1"/>
      <w:ind w:firstLine="200"/>
      <w:jc w:val="center"/>
      <w:textAlignment w:val="center"/>
    </w:pPr>
    <w:rPr>
      <w:rFonts w:ascii="Verdana" w:hAnsi="Verdana" w:eastAsia="Verdana" w:cs="Verdana"/>
      <w:kern w:val="0"/>
      <w:sz w:val="24"/>
      <w:szCs w:val="24"/>
    </w:rPr>
  </w:style>
  <w:style w:type="paragraph" w:customStyle="1" w:styleId="774">
    <w:name w:val="wg"/>
    <w:basedOn w:val="1"/>
    <w:qFormat/>
    <w:uiPriority w:val="0"/>
    <w:pPr>
      <w:spacing w:line="240" w:lineRule="auto"/>
      <w:ind w:firstLine="0" w:firstLineChars="0"/>
      <w:jc w:val="both"/>
    </w:pPr>
    <w:rPr>
      <w:rFonts w:ascii="Tahoma" w:hAnsi="Tahoma" w:eastAsia="宋体" w:cs="Tahoma"/>
      <w:szCs w:val="20"/>
    </w:rPr>
  </w:style>
  <w:style w:type="paragraph" w:customStyle="1" w:styleId="775">
    <w:name w:val="xl52"/>
    <w:basedOn w:val="1"/>
    <w:semiHidden/>
    <w:qFormat/>
    <w:uiPriority w:val="0"/>
    <w:pPr>
      <w:widowControl/>
      <w:pBdr>
        <w:top w:val="single" w:color="auto" w:sz="8" w:space="0"/>
      </w:pBdr>
      <w:spacing w:before="100" w:beforeAutospacing="1" w:after="100" w:afterAutospacing="1"/>
      <w:ind w:firstLine="200"/>
      <w:textAlignment w:val="center"/>
    </w:pPr>
    <w:rPr>
      <w:rFonts w:ascii="Verdana" w:hAnsi="Verdana" w:eastAsia="Verdana" w:cs="Verdana"/>
      <w:kern w:val="0"/>
      <w:sz w:val="24"/>
      <w:szCs w:val="24"/>
    </w:rPr>
  </w:style>
  <w:style w:type="paragraph" w:customStyle="1" w:styleId="776">
    <w:name w:val="样式 样式 标题 2 + 宋体 行距: 固定值 30 磅 +"/>
    <w:basedOn w:val="644"/>
    <w:qFormat/>
    <w:uiPriority w:val="0"/>
    <w:pPr>
      <w:snapToGrid/>
      <w:spacing w:before="0" w:after="0" w:line="480" w:lineRule="exact"/>
    </w:pPr>
    <w:rPr>
      <w:rFonts w:ascii="Arial" w:hAnsi="Arial"/>
      <w:kern w:val="0"/>
      <w:sz w:val="28"/>
      <w:lang w:bidi="en-US"/>
    </w:rPr>
  </w:style>
  <w:style w:type="paragraph" w:customStyle="1" w:styleId="777">
    <w:name w:val="Char Char Char Char Char Char Char Char Char Char Char Char Char"/>
    <w:basedOn w:val="1"/>
    <w:qFormat/>
    <w:uiPriority w:val="0"/>
    <w:pPr>
      <w:spacing w:line="240" w:lineRule="auto"/>
      <w:ind w:firstLine="0" w:firstLineChars="0"/>
      <w:jc w:val="both"/>
    </w:pPr>
    <w:rPr>
      <w:rFonts w:ascii="Tahoma" w:hAnsi="Tahoma" w:eastAsia="宋体" w:cs="Tahoma"/>
      <w:sz w:val="21"/>
      <w:szCs w:val="24"/>
    </w:rPr>
  </w:style>
  <w:style w:type="paragraph" w:customStyle="1" w:styleId="778">
    <w:name w:val="标题 12"/>
    <w:basedOn w:val="1"/>
    <w:next w:val="1"/>
    <w:qFormat/>
    <w:uiPriority w:val="0"/>
    <w:pPr>
      <w:keepNext/>
      <w:keepLines/>
      <w:spacing w:before="120"/>
      <w:ind w:left="425" w:hanging="425" w:firstLineChars="0"/>
      <w:jc w:val="both"/>
      <w:outlineLvl w:val="0"/>
    </w:pPr>
    <w:rPr>
      <w:rFonts w:eastAsia="宋体"/>
      <w:b/>
      <w:kern w:val="44"/>
      <w:sz w:val="44"/>
      <w:szCs w:val="20"/>
    </w:rPr>
  </w:style>
  <w:style w:type="paragraph" w:customStyle="1" w:styleId="779">
    <w:name w:val="Content"/>
    <w:basedOn w:val="1"/>
    <w:semiHidden/>
    <w:qFormat/>
    <w:uiPriority w:val="0"/>
    <w:pPr>
      <w:widowControl/>
      <w:tabs>
        <w:tab w:val="left" w:pos="9480"/>
        <w:tab w:val="left" w:pos="9600"/>
      </w:tabs>
      <w:spacing w:before="120" w:after="120" w:line="240" w:lineRule="atLeast"/>
      <w:ind w:firstLine="0" w:firstLineChars="0"/>
      <w:jc w:val="center"/>
    </w:pPr>
    <w:rPr>
      <w:rFonts w:ascii="黑体" w:hAnsi="黑体" w:eastAsia="宋体" w:cs="Tahoma"/>
      <w:b/>
      <w:kern w:val="0"/>
      <w:szCs w:val="20"/>
    </w:rPr>
  </w:style>
  <w:style w:type="paragraph" w:customStyle="1" w:styleId="780">
    <w:name w:val="样式 样式 表格 + (符号) 宋体 五号 居中 + 小五"/>
    <w:basedOn w:val="1"/>
    <w:semiHidden/>
    <w:qFormat/>
    <w:uiPriority w:val="0"/>
    <w:pPr>
      <w:kinsoku w:val="0"/>
      <w:overflowPunct w:val="0"/>
      <w:adjustRightInd w:val="0"/>
      <w:snapToGrid w:val="0"/>
      <w:spacing w:line="240" w:lineRule="auto"/>
      <w:ind w:firstLine="0" w:firstLineChars="0"/>
      <w:jc w:val="center"/>
    </w:pPr>
    <w:rPr>
      <w:rFonts w:ascii="Tahoma" w:hAnsi="Tahoma" w:eastAsia="宋体" w:cs="Tahoma"/>
      <w:snapToGrid w:val="0"/>
      <w:kern w:val="0"/>
      <w:sz w:val="18"/>
      <w:szCs w:val="21"/>
    </w:rPr>
  </w:style>
  <w:style w:type="paragraph" w:customStyle="1" w:styleId="781">
    <w:name w:val="样式 正文缩进 + (西文) Arial (中文) 楷体_GB2312 四号"/>
    <w:basedOn w:val="23"/>
    <w:qFormat/>
    <w:uiPriority w:val="0"/>
    <w:pPr>
      <w:tabs>
        <w:tab w:val="left" w:pos="720"/>
      </w:tabs>
      <w:spacing w:line="240" w:lineRule="auto"/>
      <w:ind w:firstLine="560"/>
      <w:jc w:val="both"/>
    </w:pPr>
    <w:rPr>
      <w:rFonts w:ascii="Tahoma" w:hAnsi="Tahoma" w:cs="Tahoma"/>
      <w:sz w:val="28"/>
      <w:szCs w:val="24"/>
    </w:rPr>
  </w:style>
  <w:style w:type="paragraph" w:customStyle="1" w:styleId="782">
    <w:name w:val="样式 标题 3标题 3 Char Char标题 3 Char Char Char Char Char标题 3 Char C...3"/>
    <w:basedOn w:val="7"/>
    <w:qFormat/>
    <w:uiPriority w:val="0"/>
    <w:pPr>
      <w:tabs>
        <w:tab w:val="left" w:pos="4500"/>
      </w:tabs>
      <w:adjustRightInd w:val="0"/>
      <w:snapToGrid w:val="0"/>
      <w:spacing w:before="62" w:after="62" w:line="400" w:lineRule="exact"/>
      <w:jc w:val="both"/>
      <w:textAlignment w:val="baseline"/>
    </w:pPr>
    <w:rPr>
      <w:rFonts w:ascii="Tahoma" w:hAnsi="Tahoma" w:eastAsia="Arial" w:cs="Tahoma"/>
      <w:bCs w:val="0"/>
      <w:kern w:val="0"/>
      <w:sz w:val="24"/>
      <w:szCs w:val="20"/>
    </w:rPr>
  </w:style>
  <w:style w:type="paragraph" w:customStyle="1" w:styleId="783">
    <w:name w:val="样式 正文(首行缩进) + 8 磅 加粗 首行缩进:  2 字符"/>
    <w:basedOn w:val="1"/>
    <w:semiHidden/>
    <w:qFormat/>
    <w:uiPriority w:val="0"/>
    <w:pPr>
      <w:adjustRightInd w:val="0"/>
      <w:snapToGrid w:val="0"/>
      <w:spacing w:line="240" w:lineRule="auto"/>
      <w:ind w:firstLine="200"/>
      <w:jc w:val="both"/>
    </w:pPr>
    <w:rPr>
      <w:rFonts w:ascii="Tahoma" w:hAnsi="Tahoma" w:eastAsia="宋体" w:cs="Arial"/>
      <w:b/>
      <w:bCs/>
      <w:snapToGrid w:val="0"/>
      <w:kern w:val="0"/>
      <w:sz w:val="16"/>
      <w:szCs w:val="20"/>
    </w:rPr>
  </w:style>
  <w:style w:type="paragraph" w:customStyle="1" w:styleId="784">
    <w:name w:val="默认段落字体 Para Char Char Char Char Char Char Char Char Char Char Char Char Char"/>
    <w:basedOn w:val="28"/>
    <w:qFormat/>
    <w:uiPriority w:val="0"/>
  </w:style>
  <w:style w:type="paragraph" w:customStyle="1" w:styleId="785">
    <w:name w:val="海港表格文字"/>
    <w:basedOn w:val="142"/>
    <w:qFormat/>
    <w:uiPriority w:val="0"/>
    <w:pPr>
      <w:widowControl w:val="0"/>
      <w:adjustRightInd w:val="0"/>
      <w:snapToGrid w:val="0"/>
      <w:spacing w:line="300" w:lineRule="exact"/>
      <w:ind w:left="-56" w:leftChars="-30" w:right="-63" w:rightChars="-30"/>
      <w:textAlignment w:val="baseline"/>
    </w:pPr>
    <w:rPr>
      <w:rFonts w:ascii="Tahoma" w:hAnsi="Tahoma" w:eastAsia="宋" w:cs="Tahoma"/>
      <w:kern w:val="21"/>
      <w:sz w:val="21"/>
      <w:szCs w:val="20"/>
    </w:rPr>
  </w:style>
  <w:style w:type="paragraph" w:customStyle="1" w:styleId="786">
    <w:name w:val="2 Char Char Char Char Char Char Char Char Char Char"/>
    <w:basedOn w:val="1"/>
    <w:semiHidden/>
    <w:qFormat/>
    <w:uiPriority w:val="0"/>
    <w:pPr>
      <w:spacing w:line="240" w:lineRule="auto"/>
      <w:ind w:firstLine="0" w:firstLineChars="0"/>
      <w:jc w:val="both"/>
    </w:pPr>
    <w:rPr>
      <w:rFonts w:ascii="Tahoma" w:hAnsi="Tahoma" w:eastAsia="宋体" w:cs="Tahoma"/>
      <w:sz w:val="21"/>
      <w:szCs w:val="24"/>
    </w:rPr>
  </w:style>
  <w:style w:type="paragraph" w:customStyle="1" w:styleId="787">
    <w:name w:val="样式 宋体 小四 首行缩进:  1.59 厘米 段后: 6 磅 行距: 固定值 20 磅"/>
    <w:basedOn w:val="1"/>
    <w:qFormat/>
    <w:uiPriority w:val="0"/>
    <w:pPr>
      <w:spacing w:after="120" w:line="400" w:lineRule="exact"/>
      <w:ind w:firstLine="900" w:firstLineChars="0"/>
      <w:jc w:val="both"/>
    </w:pPr>
    <w:rPr>
      <w:rFonts w:ascii="Arial" w:hAnsi="Arial" w:eastAsia="宋" w:cs="Tahoma"/>
      <w:sz w:val="24"/>
      <w:szCs w:val="20"/>
    </w:rPr>
  </w:style>
  <w:style w:type="paragraph" w:customStyle="1" w:styleId="788">
    <w:name w:val="自定义正文"/>
    <w:basedOn w:val="23"/>
    <w:qFormat/>
    <w:uiPriority w:val="0"/>
    <w:pPr>
      <w:adjustRightInd w:val="0"/>
      <w:ind w:firstLine="200"/>
      <w:jc w:val="both"/>
      <w:textAlignment w:val="baseline"/>
    </w:pPr>
    <w:rPr>
      <w:rFonts w:ascii="Tahoma" w:hAnsi="Tahoma" w:cs="Tahoma"/>
      <w:kern w:val="0"/>
      <w:sz w:val="28"/>
      <w:szCs w:val="21"/>
    </w:rPr>
  </w:style>
  <w:style w:type="paragraph" w:customStyle="1" w:styleId="789">
    <w:name w:val="xl53"/>
    <w:basedOn w:val="1"/>
    <w:semiHidden/>
    <w:qFormat/>
    <w:uiPriority w:val="0"/>
    <w:pPr>
      <w:widowControl/>
      <w:pBdr>
        <w:left w:val="single" w:color="auto" w:sz="4" w:space="0"/>
        <w:bottom w:val="single" w:color="auto" w:sz="4" w:space="0"/>
      </w:pBdr>
      <w:spacing w:before="100" w:beforeAutospacing="1" w:after="100" w:afterAutospacing="1" w:line="240" w:lineRule="auto"/>
      <w:ind w:firstLine="0" w:firstLineChars="0"/>
      <w:jc w:val="center"/>
      <w:textAlignment w:val="center"/>
    </w:pPr>
    <w:rPr>
      <w:rFonts w:ascii="Tahoma" w:hAnsi="Tahoma" w:eastAsia="Verdana" w:cs="Tahoma"/>
      <w:kern w:val="0"/>
      <w:sz w:val="22"/>
      <w:szCs w:val="22"/>
    </w:rPr>
  </w:style>
  <w:style w:type="paragraph" w:customStyle="1" w:styleId="790">
    <w:name w:val="标题04"/>
    <w:basedOn w:val="46"/>
    <w:next w:val="52"/>
    <w:semiHidden/>
    <w:qFormat/>
    <w:uiPriority w:val="0"/>
    <w:pPr>
      <w:snapToGrid w:val="0"/>
      <w:spacing w:before="300" w:line="460" w:lineRule="exact"/>
      <w:jc w:val="left"/>
    </w:pPr>
    <w:rPr>
      <w:rFonts w:ascii="Tahoma" w:hAnsi="Tahoma" w:cs="Tahoma"/>
      <w:b/>
      <w:sz w:val="24"/>
      <w:szCs w:val="24"/>
    </w:rPr>
  </w:style>
  <w:style w:type="paragraph" w:customStyle="1" w:styleId="791">
    <w:name w:val="正文（首行缩进两字） Char Char Char11"/>
    <w:basedOn w:val="1"/>
    <w:next w:val="1"/>
    <w:semiHidden/>
    <w:qFormat/>
    <w:uiPriority w:val="0"/>
    <w:pPr>
      <w:spacing w:line="440" w:lineRule="exact"/>
      <w:ind w:firstLine="200"/>
      <w:jc w:val="both"/>
    </w:pPr>
    <w:rPr>
      <w:rFonts w:ascii="黑体" w:hAnsi="黑体" w:eastAsia="宋体" w:cs="Tahoma"/>
      <w:sz w:val="24"/>
      <w:szCs w:val="24"/>
    </w:rPr>
  </w:style>
  <w:style w:type="paragraph" w:customStyle="1" w:styleId="792">
    <w:name w:val="表中"/>
    <w:basedOn w:val="160"/>
    <w:qFormat/>
    <w:uiPriority w:val="0"/>
    <w:pPr>
      <w:autoSpaceDE w:val="0"/>
      <w:autoSpaceDN w:val="0"/>
      <w:adjustRightInd w:val="0"/>
      <w:spacing w:line="360" w:lineRule="exact"/>
      <w:ind w:firstLine="0" w:firstLineChars="0"/>
      <w:textAlignment w:val="bottom"/>
      <w:outlineLvl w:val="7"/>
    </w:pPr>
    <w:rPr>
      <w:rFonts w:hAnsi="黑体" w:eastAsia="宋" w:cs="Tahoma"/>
      <w:color w:val="000000"/>
      <w:spacing w:val="0"/>
      <w:kern w:val="0"/>
      <w:sz w:val="21"/>
      <w:lang w:val="en-US"/>
    </w:rPr>
  </w:style>
  <w:style w:type="paragraph" w:customStyle="1" w:styleId="793">
    <w:name w:val="表格文字gh"/>
    <w:basedOn w:val="1"/>
    <w:qFormat/>
    <w:uiPriority w:val="0"/>
    <w:pPr>
      <w:spacing w:line="280" w:lineRule="exact"/>
      <w:ind w:firstLine="0" w:firstLineChars="0"/>
      <w:jc w:val="center"/>
    </w:pPr>
    <w:rPr>
      <w:rFonts w:ascii="宋" w:hAnsi="Tahoma" w:eastAsia="宋" w:cs="Tahoma"/>
      <w:color w:val="000000"/>
      <w:sz w:val="21"/>
      <w:szCs w:val="20"/>
    </w:rPr>
  </w:style>
  <w:style w:type="paragraph" w:customStyle="1" w:styleId="794">
    <w:name w:val="环评表头"/>
    <w:basedOn w:val="1"/>
    <w:qFormat/>
    <w:uiPriority w:val="0"/>
    <w:pPr>
      <w:spacing w:line="540" w:lineRule="exact"/>
      <w:ind w:firstLine="200" w:firstLineChars="0"/>
      <w:jc w:val="both"/>
    </w:pPr>
    <w:rPr>
      <w:rFonts w:ascii="Arial" w:hAnsi="Arial" w:eastAsia="宋体" w:cs="Tahoma"/>
      <w:b/>
      <w:bCs/>
      <w:sz w:val="24"/>
      <w:szCs w:val="24"/>
    </w:rPr>
  </w:style>
  <w:style w:type="paragraph" w:customStyle="1" w:styleId="795">
    <w:name w:val="正文 环评"/>
    <w:basedOn w:val="1"/>
    <w:qFormat/>
    <w:uiPriority w:val="0"/>
    <w:pPr>
      <w:ind w:firstLine="200"/>
      <w:jc w:val="both"/>
    </w:pPr>
    <w:rPr>
      <w:rFonts w:ascii="隶书" w:hAnsi="隶书" w:eastAsia="隶书" w:cs="Arial Unicode MS"/>
      <w:sz w:val="24"/>
      <w:szCs w:val="20"/>
    </w:rPr>
  </w:style>
  <w:style w:type="paragraph" w:customStyle="1" w:styleId="796">
    <w:name w:val="正文文本 32"/>
    <w:basedOn w:val="1"/>
    <w:qFormat/>
    <w:uiPriority w:val="0"/>
    <w:pPr>
      <w:snapToGrid w:val="0"/>
      <w:spacing w:beforeLines="20" w:afterLines="20" w:line="240" w:lineRule="atLeast"/>
      <w:ind w:firstLine="0" w:firstLineChars="0"/>
      <w:jc w:val="right"/>
    </w:pPr>
    <w:rPr>
      <w:rFonts w:eastAsia="Times New Roman"/>
      <w:sz w:val="24"/>
      <w:szCs w:val="20"/>
    </w:rPr>
  </w:style>
  <w:style w:type="paragraph" w:customStyle="1" w:styleId="797">
    <w:name w:val="_Style 28"/>
    <w:basedOn w:val="1"/>
    <w:qFormat/>
    <w:uiPriority w:val="0"/>
    <w:pPr>
      <w:spacing w:line="240" w:lineRule="auto"/>
      <w:ind w:firstLine="0" w:firstLineChars="0"/>
      <w:jc w:val="both"/>
    </w:pPr>
    <w:rPr>
      <w:rFonts w:ascii="Tahoma" w:hAnsi="Tahoma" w:eastAsia="宋体" w:cs="Tahoma"/>
      <w:sz w:val="21"/>
      <w:szCs w:val="20"/>
    </w:rPr>
  </w:style>
  <w:style w:type="paragraph" w:customStyle="1" w:styleId="798">
    <w:name w:val="普通(网站)2"/>
    <w:basedOn w:val="1"/>
    <w:qFormat/>
    <w:uiPriority w:val="0"/>
    <w:pPr>
      <w:widowControl/>
      <w:adjustRightInd w:val="0"/>
      <w:spacing w:before="100" w:after="100" w:line="240" w:lineRule="auto"/>
      <w:ind w:firstLine="0" w:firstLineChars="0"/>
      <w:textAlignment w:val="baseline"/>
    </w:pPr>
    <w:rPr>
      <w:rFonts w:ascii="Arial" w:hAnsi="Arial" w:eastAsia="宋体" w:cs="Tahoma"/>
      <w:color w:val="000000"/>
      <w:kern w:val="0"/>
      <w:sz w:val="24"/>
      <w:szCs w:val="20"/>
    </w:rPr>
  </w:style>
  <w:style w:type="paragraph" w:customStyle="1" w:styleId="799">
    <w:name w:val="正文仿宋小四"/>
    <w:basedOn w:val="1"/>
    <w:semiHidden/>
    <w:qFormat/>
    <w:uiPriority w:val="0"/>
    <w:pPr>
      <w:adjustRightInd w:val="0"/>
      <w:snapToGrid w:val="0"/>
      <w:ind w:firstLine="480"/>
      <w:jc w:val="both"/>
    </w:pPr>
    <w:rPr>
      <w:rFonts w:ascii="Tahoma" w:hAnsi="Tahoma" w:eastAsia="宋" w:cs="Tahoma"/>
      <w:sz w:val="24"/>
      <w:szCs w:val="24"/>
    </w:rPr>
  </w:style>
  <w:style w:type="paragraph" w:customStyle="1" w:styleId="800">
    <w:name w:val="样式 标题 2节标题1.1Se节标题 1.11.1标题2W21.1标题 2标题 2 Char Char Char..."/>
    <w:basedOn w:val="6"/>
    <w:link w:val="1410"/>
    <w:qFormat/>
    <w:uiPriority w:val="0"/>
    <w:pPr>
      <w:adjustRightInd w:val="0"/>
      <w:snapToGrid w:val="0"/>
      <w:spacing w:before="120" w:after="120" w:line="560" w:lineRule="exact"/>
    </w:pPr>
    <w:rPr>
      <w:rFonts w:ascii="Calibri" w:hAnsi="Calibri" w:eastAsia="Arial" w:cs="Arial"/>
      <w:kern w:val="2"/>
      <w:sz w:val="28"/>
      <w:szCs w:val="30"/>
      <w:lang w:val="zh-CN"/>
    </w:rPr>
  </w:style>
  <w:style w:type="paragraph" w:customStyle="1" w:styleId="801">
    <w:name w:val="样式 首行缩进:  2 字符8"/>
    <w:basedOn w:val="1"/>
    <w:qFormat/>
    <w:uiPriority w:val="0"/>
    <w:pPr>
      <w:spacing w:line="520" w:lineRule="exact"/>
      <w:jc w:val="both"/>
    </w:pPr>
    <w:rPr>
      <w:rFonts w:ascii="Tahoma" w:hAnsi="Tahoma" w:eastAsia="宋体" w:cs="Arial"/>
      <w:sz w:val="24"/>
      <w:szCs w:val="20"/>
    </w:rPr>
  </w:style>
  <w:style w:type="paragraph" w:customStyle="1" w:styleId="802">
    <w:name w:val="样式 正文首行缩进 + 首行缩进:  0 字符"/>
    <w:basedOn w:val="87"/>
    <w:qFormat/>
    <w:uiPriority w:val="0"/>
    <w:pPr>
      <w:adjustRightInd w:val="0"/>
      <w:snapToGrid w:val="0"/>
      <w:spacing w:after="0"/>
      <w:ind w:firstLine="567" w:firstLineChars="0"/>
    </w:pPr>
    <w:rPr>
      <w:color w:val="0000FF"/>
      <w:sz w:val="28"/>
      <w:szCs w:val="28"/>
    </w:rPr>
  </w:style>
  <w:style w:type="paragraph" w:customStyle="1" w:styleId="803">
    <w:name w:val="样式 样式 标题 2 + 宋体 行距: 固定值 30 磅 + 行距: 1.5 倍行距"/>
    <w:basedOn w:val="644"/>
    <w:qFormat/>
    <w:uiPriority w:val="0"/>
    <w:pPr>
      <w:snapToGrid/>
      <w:spacing w:before="0" w:after="0"/>
    </w:pPr>
    <w:rPr>
      <w:szCs w:val="24"/>
    </w:rPr>
  </w:style>
  <w:style w:type="paragraph" w:customStyle="1" w:styleId="804">
    <w:name w:val="样式 小四 Char"/>
    <w:basedOn w:val="1"/>
    <w:qFormat/>
    <w:uiPriority w:val="0"/>
    <w:pPr>
      <w:adjustRightInd w:val="0"/>
      <w:spacing w:line="480" w:lineRule="atLeast"/>
      <w:ind w:firstLine="510" w:firstLineChars="0"/>
      <w:jc w:val="both"/>
      <w:textAlignment w:val="baseline"/>
    </w:pPr>
    <w:rPr>
      <w:rFonts w:ascii="Tahoma" w:hAnsi="Tahoma" w:eastAsia="宋体" w:cs="Tahoma"/>
      <w:kern w:val="0"/>
      <w:sz w:val="24"/>
      <w:szCs w:val="21"/>
    </w:rPr>
  </w:style>
  <w:style w:type="paragraph" w:customStyle="1" w:styleId="805">
    <w:name w:val="表左"/>
    <w:basedOn w:val="1"/>
    <w:semiHidden/>
    <w:qFormat/>
    <w:uiPriority w:val="0"/>
    <w:pPr>
      <w:spacing w:line="280" w:lineRule="exact"/>
      <w:ind w:firstLine="0" w:firstLineChars="0"/>
    </w:pPr>
    <w:rPr>
      <w:rFonts w:ascii="Arial" w:hAnsi="Tahoma" w:eastAsia="宋体" w:cs="Tahoma"/>
      <w:color w:val="000000"/>
      <w:sz w:val="18"/>
      <w:szCs w:val="24"/>
    </w:rPr>
  </w:style>
  <w:style w:type="paragraph" w:customStyle="1" w:styleId="806">
    <w:name w:val="样式 样式 标题 3标题 33 + 段前: 0.5 行 + 段前: 0.5 行"/>
    <w:basedOn w:val="1"/>
    <w:qFormat/>
    <w:uiPriority w:val="0"/>
    <w:pPr>
      <w:keepNext/>
      <w:keepLines/>
      <w:adjustRightInd w:val="0"/>
      <w:snapToGrid w:val="0"/>
      <w:spacing w:afterLines="50" w:line="240" w:lineRule="auto"/>
      <w:ind w:firstLine="0" w:firstLineChars="0"/>
      <w:jc w:val="both"/>
      <w:outlineLvl w:val="2"/>
    </w:pPr>
    <w:rPr>
      <w:rFonts w:ascii="仿宋体" w:hAnsi="Arial" w:eastAsia="仿宋体" w:cs="Tahoma"/>
      <w:snapToGrid w:val="0"/>
      <w:kern w:val="0"/>
      <w:sz w:val="24"/>
      <w:szCs w:val="20"/>
    </w:rPr>
  </w:style>
  <w:style w:type="paragraph" w:customStyle="1" w:styleId="807">
    <w:name w:val="标-4"/>
    <w:basedOn w:val="1"/>
    <w:semiHidden/>
    <w:qFormat/>
    <w:uiPriority w:val="0"/>
    <w:pPr>
      <w:spacing w:before="120" w:line="240" w:lineRule="auto"/>
      <w:ind w:left="851" w:hanging="851" w:firstLineChars="0"/>
      <w:jc w:val="both"/>
    </w:pPr>
    <w:rPr>
      <w:rFonts w:ascii="Tahoma" w:hAnsi="Tahoma" w:eastAsia="宋体" w:cs="Tahoma"/>
      <w:sz w:val="24"/>
      <w:szCs w:val="20"/>
    </w:rPr>
  </w:style>
  <w:style w:type="paragraph" w:customStyle="1" w:styleId="808">
    <w:name w:val="样式 Times New Roman 两端对齐 首行缩进:  0.85 厘米 行距: 固定值 22 磅"/>
    <w:basedOn w:val="1"/>
    <w:qFormat/>
    <w:uiPriority w:val="0"/>
    <w:pPr>
      <w:widowControl/>
      <w:spacing w:line="440" w:lineRule="exact"/>
      <w:ind w:firstLine="200"/>
    </w:pPr>
    <w:rPr>
      <w:rFonts w:ascii="宋体" w:hAnsi="宋体" w:eastAsia="宋体" w:cs="宋体"/>
      <w:kern w:val="0"/>
      <w:sz w:val="24"/>
      <w:szCs w:val="20"/>
    </w:rPr>
  </w:style>
  <w:style w:type="paragraph" w:customStyle="1" w:styleId="809">
    <w:name w:val="样式 标题 11.标题 1一、标题 1 Char Char Char Char1 南陵标题 1标题 1 Char标题..."/>
    <w:basedOn w:val="5"/>
    <w:qFormat/>
    <w:uiPriority w:val="0"/>
    <w:pPr>
      <w:tabs>
        <w:tab w:val="left" w:pos="360"/>
      </w:tabs>
      <w:adjustRightInd w:val="0"/>
      <w:spacing w:before="120" w:after="62" w:line="240" w:lineRule="auto"/>
      <w:textAlignment w:val="baseline"/>
    </w:pPr>
    <w:rPr>
      <w:rFonts w:ascii="Tahoma" w:hAnsi="Tahoma" w:eastAsia="宋" w:cs="Tahoma"/>
      <w:bCs w:val="0"/>
      <w:color w:val="000000"/>
      <w:kern w:val="2"/>
      <w:sz w:val="28"/>
      <w:szCs w:val="20"/>
    </w:rPr>
  </w:style>
  <w:style w:type="paragraph" w:customStyle="1" w:styleId="810">
    <w:name w:val="正文样式"/>
    <w:basedOn w:val="1"/>
    <w:link w:val="1347"/>
    <w:semiHidden/>
    <w:qFormat/>
    <w:uiPriority w:val="0"/>
    <w:pPr>
      <w:ind w:firstLine="480"/>
      <w:jc w:val="both"/>
    </w:pPr>
    <w:rPr>
      <w:rFonts w:ascii="Arial" w:hAnsi="Arial" w:eastAsia="Arial" w:cs="黑体"/>
      <w:color w:val="000000"/>
      <w:sz w:val="24"/>
      <w:szCs w:val="24"/>
    </w:rPr>
  </w:style>
  <w:style w:type="paragraph" w:customStyle="1" w:styleId="811">
    <w:name w:val="样式 标题 1 + 非加粗 紧缩量  0.3 磅 行距: 单倍行距"/>
    <w:basedOn w:val="5"/>
    <w:qFormat/>
    <w:uiPriority w:val="0"/>
    <w:pPr>
      <w:pageBreakBefore/>
      <w:snapToGrid w:val="0"/>
      <w:spacing w:before="180" w:after="180" w:line="440" w:lineRule="exact"/>
    </w:pPr>
    <w:rPr>
      <w:rFonts w:ascii="Tahoma" w:hAnsi="Tahoma" w:eastAsia="宋体" w:cs="Arial"/>
      <w:bCs w:val="0"/>
      <w:spacing w:val="-6"/>
      <w:kern w:val="2"/>
      <w:sz w:val="24"/>
      <w:szCs w:val="24"/>
    </w:rPr>
  </w:style>
  <w:style w:type="paragraph" w:customStyle="1" w:styleId="812">
    <w:name w:val="一级"/>
    <w:basedOn w:val="1"/>
    <w:qFormat/>
    <w:uiPriority w:val="0"/>
    <w:pPr>
      <w:spacing w:line="240" w:lineRule="auto"/>
      <w:ind w:firstLine="539" w:firstLineChars="0"/>
      <w:jc w:val="both"/>
    </w:pPr>
    <w:rPr>
      <w:rFonts w:ascii="Tahoma" w:hAnsi="Tahoma" w:eastAsia="宋体" w:cs="Tahoma"/>
      <w:b/>
      <w:szCs w:val="20"/>
    </w:rPr>
  </w:style>
  <w:style w:type="paragraph" w:customStyle="1" w:styleId="813">
    <w:name w:val="样式 标题 4 + 段前: 7.8 磅"/>
    <w:basedOn w:val="8"/>
    <w:qFormat/>
    <w:uiPriority w:val="0"/>
    <w:pPr>
      <w:tabs>
        <w:tab w:val="left" w:pos="360"/>
        <w:tab w:val="left" w:pos="1865"/>
      </w:tabs>
      <w:spacing w:before="156" w:after="0" w:line="240" w:lineRule="exact"/>
      <w:ind w:firstLine="0" w:firstLineChars="0"/>
      <w:jc w:val="both"/>
    </w:pPr>
    <w:rPr>
      <w:rFonts w:ascii="Tahoma" w:hAnsi="Tahoma" w:eastAsia="宋" w:cs="Tahoma"/>
      <w:bCs w:val="0"/>
      <w:kern w:val="0"/>
      <w:sz w:val="21"/>
      <w:szCs w:val="20"/>
    </w:rPr>
  </w:style>
  <w:style w:type="paragraph" w:customStyle="1" w:styleId="814">
    <w:name w:val="表格居中殷美娜"/>
    <w:basedOn w:val="1"/>
    <w:qFormat/>
    <w:uiPriority w:val="0"/>
    <w:pPr>
      <w:adjustRightInd w:val="0"/>
      <w:snapToGrid w:val="0"/>
      <w:spacing w:beforeLines="10" w:afterLines="10" w:line="240" w:lineRule="auto"/>
      <w:ind w:firstLine="0" w:firstLineChars="0"/>
      <w:jc w:val="center"/>
    </w:pPr>
    <w:rPr>
      <w:rFonts w:eastAsia="宋体"/>
      <w:bCs/>
      <w:color w:val="00FF00"/>
      <w:kern w:val="0"/>
      <w:sz w:val="21"/>
      <w:szCs w:val="21"/>
    </w:rPr>
  </w:style>
  <w:style w:type="paragraph" w:customStyle="1" w:styleId="815">
    <w:name w:val="特殊标题３"/>
    <w:basedOn w:val="1"/>
    <w:qFormat/>
    <w:uiPriority w:val="0"/>
    <w:pPr>
      <w:overflowPunct w:val="0"/>
      <w:autoSpaceDE w:val="0"/>
      <w:autoSpaceDN w:val="0"/>
      <w:adjustRightInd w:val="0"/>
      <w:ind w:firstLine="0" w:firstLineChars="0"/>
      <w:jc w:val="both"/>
    </w:pPr>
    <w:rPr>
      <w:rFonts w:ascii="Tahoma" w:hAnsi="Tahoma" w:eastAsia="宋" w:cs="Tahoma"/>
      <w:kern w:val="0"/>
      <w:szCs w:val="20"/>
    </w:rPr>
  </w:style>
  <w:style w:type="paragraph" w:customStyle="1" w:styleId="816">
    <w:name w:val="s0"/>
    <w:qFormat/>
    <w:uiPriority w:val="0"/>
    <w:pPr>
      <w:widowControl w:val="0"/>
      <w:autoSpaceDE w:val="0"/>
      <w:autoSpaceDN w:val="0"/>
      <w:adjustRightInd w:val="0"/>
    </w:pPr>
    <w:rPr>
      <w:rFonts w:ascii="Wingdings" w:hAnsi="Tahoma" w:eastAsia="Wingdings" w:cs="Tahoma"/>
      <w:lang w:val="en-US" w:eastAsia="zh-CN" w:bidi="ar-SA"/>
    </w:rPr>
  </w:style>
  <w:style w:type="paragraph" w:customStyle="1" w:styleId="817">
    <w:name w:val="syh1级标题"/>
    <w:basedOn w:val="1"/>
    <w:link w:val="1320"/>
    <w:qFormat/>
    <w:uiPriority w:val="0"/>
    <w:pPr>
      <w:keepNext/>
      <w:keepLines/>
      <w:pageBreakBefore/>
      <w:adjustRightInd w:val="0"/>
      <w:snapToGrid w:val="0"/>
      <w:ind w:firstLine="0" w:firstLineChars="0"/>
      <w:outlineLvl w:val="0"/>
    </w:pPr>
    <w:rPr>
      <w:rFonts w:ascii="仿宋体" w:hAnsi="Symusic" w:eastAsia="仿宋体" w:cs="黑体"/>
      <w:b/>
      <w:snapToGrid w:val="0"/>
      <w:color w:val="003366"/>
      <w:sz w:val="32"/>
      <w:szCs w:val="32"/>
      <w:lang w:val="zh-CN" w:bidi="en-US"/>
    </w:rPr>
  </w:style>
  <w:style w:type="paragraph" w:customStyle="1" w:styleId="818">
    <w:name w:val="二级标题 Char Char Char"/>
    <w:basedOn w:val="1"/>
    <w:next w:val="1"/>
    <w:qFormat/>
    <w:uiPriority w:val="0"/>
    <w:pPr>
      <w:widowControl/>
      <w:spacing w:line="529" w:lineRule="exact"/>
      <w:ind w:firstLine="200"/>
    </w:pPr>
    <w:rPr>
      <w:rFonts w:ascii="宋体" w:hAnsi="宋体" w:eastAsia="宋体" w:cs="宋体"/>
      <w:kern w:val="0"/>
      <w:sz w:val="24"/>
      <w:szCs w:val="20"/>
    </w:rPr>
  </w:style>
  <w:style w:type="paragraph" w:customStyle="1" w:styleId="819">
    <w:name w:val="Char Char Char Char Char Char Char Char Char Char Char Char Char Char Char Char Char Char Char Char Char Char Char Char Char Char Char Char Char Char Char Char Char Char Char Char Char Char Char Char Char Char1"/>
    <w:basedOn w:val="1"/>
    <w:qFormat/>
    <w:uiPriority w:val="0"/>
    <w:pPr>
      <w:spacing w:line="240" w:lineRule="auto"/>
      <w:ind w:firstLine="0" w:firstLineChars="0"/>
      <w:jc w:val="both"/>
    </w:pPr>
    <w:rPr>
      <w:rFonts w:ascii="Tahoma" w:hAnsi="Tahoma" w:eastAsia="宋体" w:cs="Tahoma"/>
      <w:sz w:val="21"/>
      <w:szCs w:val="24"/>
    </w:rPr>
  </w:style>
  <w:style w:type="paragraph" w:customStyle="1" w:styleId="820">
    <w:name w:val="自定义缩进"/>
    <w:basedOn w:val="1"/>
    <w:qFormat/>
    <w:uiPriority w:val="0"/>
    <w:pPr>
      <w:keepNext/>
      <w:spacing w:line="336" w:lineRule="auto"/>
      <w:ind w:firstLine="480"/>
    </w:pPr>
    <w:rPr>
      <w:rFonts w:ascii="Arial" w:hAnsi="Arial" w:eastAsia="宋体" w:cs="Tahoma"/>
      <w:kern w:val="0"/>
      <w:sz w:val="24"/>
      <w:szCs w:val="20"/>
    </w:rPr>
  </w:style>
  <w:style w:type="paragraph" w:customStyle="1" w:styleId="821">
    <w:name w:val="正文样式2"/>
    <w:basedOn w:val="349"/>
    <w:qFormat/>
    <w:uiPriority w:val="0"/>
    <w:pPr>
      <w:widowControl/>
      <w:adjustRightInd/>
      <w:snapToGrid/>
      <w:spacing w:line="240" w:lineRule="auto"/>
      <w:ind w:firstLine="420" w:firstLineChars="200"/>
      <w:jc w:val="left"/>
      <w:textAlignment w:val="auto"/>
    </w:pPr>
    <w:rPr>
      <w:rFonts w:ascii="Arial" w:hAnsi="仿宋" w:cs="仿宋"/>
      <w:kern w:val="0"/>
      <w:sz w:val="21"/>
      <w:szCs w:val="21"/>
    </w:rPr>
  </w:style>
  <w:style w:type="paragraph" w:customStyle="1" w:styleId="822">
    <w:name w:val="xl46"/>
    <w:basedOn w:val="1"/>
    <w:semiHidden/>
    <w:qFormat/>
    <w:uiPriority w:val="0"/>
    <w:pPr>
      <w:widowControl/>
      <w:pBdr>
        <w:top w:val="single" w:color="auto" w:sz="4" w:space="0"/>
        <w:left w:val="single" w:color="auto" w:sz="8" w:space="0"/>
        <w:right w:val="single" w:color="auto" w:sz="4" w:space="0"/>
      </w:pBdr>
      <w:spacing w:before="100" w:beforeAutospacing="1" w:after="100" w:afterAutospacing="1"/>
      <w:ind w:firstLine="200"/>
      <w:jc w:val="center"/>
      <w:textAlignment w:val="center"/>
    </w:pPr>
    <w:rPr>
      <w:rFonts w:ascii="Verdana" w:hAnsi="Verdana" w:eastAsia="Verdana" w:cs="Verdana"/>
      <w:kern w:val="0"/>
      <w:sz w:val="24"/>
      <w:szCs w:val="24"/>
    </w:rPr>
  </w:style>
  <w:style w:type="paragraph" w:customStyle="1" w:styleId="823">
    <w:name w:val="正文图小四"/>
    <w:basedOn w:val="1"/>
    <w:semiHidden/>
    <w:qFormat/>
    <w:uiPriority w:val="0"/>
    <w:pPr>
      <w:adjustRightInd w:val="0"/>
      <w:snapToGrid w:val="0"/>
      <w:spacing w:line="240" w:lineRule="auto"/>
      <w:ind w:firstLine="0" w:firstLineChars="0"/>
      <w:jc w:val="center"/>
      <w:textAlignment w:val="baseline"/>
    </w:pPr>
    <w:rPr>
      <w:rFonts w:ascii="Arial" w:hAnsi="Tahoma" w:eastAsia="宋体" w:cs="Tahoma"/>
      <w:kern w:val="0"/>
      <w:sz w:val="24"/>
      <w:szCs w:val="24"/>
    </w:rPr>
  </w:style>
  <w:style w:type="paragraph" w:customStyle="1" w:styleId="824">
    <w:name w:val="正文文本缩进4"/>
    <w:basedOn w:val="1"/>
    <w:qFormat/>
    <w:uiPriority w:val="0"/>
    <w:pPr>
      <w:spacing w:line="240" w:lineRule="auto"/>
      <w:ind w:left="629" w:firstLine="0" w:firstLineChars="0"/>
      <w:jc w:val="both"/>
    </w:pPr>
    <w:rPr>
      <w:rFonts w:ascii="Tahoma" w:hAnsi="Tahoma" w:eastAsia="宋体" w:cs="Tahoma"/>
      <w:sz w:val="32"/>
      <w:szCs w:val="20"/>
    </w:rPr>
  </w:style>
  <w:style w:type="paragraph" w:customStyle="1" w:styleId="825">
    <w:name w:val="标题2-自建可研"/>
    <w:basedOn w:val="681"/>
    <w:link w:val="1399"/>
    <w:qFormat/>
    <w:uiPriority w:val="0"/>
    <w:pPr>
      <w:jc w:val="center"/>
    </w:pPr>
    <w:rPr>
      <w:bCs/>
    </w:rPr>
  </w:style>
  <w:style w:type="paragraph" w:customStyle="1" w:styleId="826">
    <w:name w:val="——"/>
    <w:basedOn w:val="827"/>
    <w:semiHidden/>
    <w:qFormat/>
    <w:uiPriority w:val="0"/>
    <w:pPr>
      <w:ind w:left="0" w:firstLine="660" w:firstLineChars="300"/>
    </w:pPr>
  </w:style>
  <w:style w:type="paragraph" w:customStyle="1" w:styleId="827">
    <w:name w:val="Texte"/>
    <w:basedOn w:val="1"/>
    <w:semiHidden/>
    <w:qFormat/>
    <w:uiPriority w:val="0"/>
    <w:pPr>
      <w:widowControl/>
      <w:spacing w:before="120" w:after="120" w:line="240" w:lineRule="auto"/>
      <w:ind w:left="851" w:firstLine="200"/>
      <w:jc w:val="both"/>
    </w:pPr>
    <w:rPr>
      <w:rFonts w:ascii="黑体" w:hAnsi="黑体" w:eastAsia="宋体" w:cs="Tahoma"/>
      <w:kern w:val="0"/>
      <w:sz w:val="22"/>
      <w:szCs w:val="20"/>
    </w:rPr>
  </w:style>
  <w:style w:type="paragraph" w:customStyle="1" w:styleId="828">
    <w:name w:val="文档结构图1"/>
    <w:basedOn w:val="1"/>
    <w:qFormat/>
    <w:uiPriority w:val="0"/>
    <w:pPr>
      <w:shd w:val="clear" w:color="auto" w:fill="000080"/>
      <w:spacing w:line="240" w:lineRule="auto"/>
      <w:ind w:firstLine="0" w:firstLineChars="0"/>
      <w:jc w:val="both"/>
    </w:pPr>
    <w:rPr>
      <w:rFonts w:ascii="Tahoma" w:hAnsi="Tahoma" w:eastAsia="宋体" w:cs="Tahoma"/>
      <w:sz w:val="21"/>
      <w:szCs w:val="20"/>
    </w:rPr>
  </w:style>
  <w:style w:type="paragraph" w:customStyle="1" w:styleId="829">
    <w:name w:val="z-窗体顶端1"/>
    <w:basedOn w:val="1"/>
    <w:next w:val="1"/>
    <w:link w:val="1478"/>
    <w:qFormat/>
    <w:uiPriority w:val="0"/>
    <w:pPr>
      <w:widowControl/>
      <w:pBdr>
        <w:bottom w:val="single" w:color="auto" w:sz="6" w:space="1"/>
      </w:pBdr>
      <w:spacing w:line="240" w:lineRule="auto"/>
      <w:ind w:firstLine="0" w:firstLineChars="0"/>
      <w:jc w:val="both"/>
    </w:pPr>
    <w:rPr>
      <w:rFonts w:ascii="宋体" w:hAnsi="Courier New" w:eastAsia="Times New Roman"/>
      <w:sz w:val="21"/>
      <w:szCs w:val="20"/>
    </w:rPr>
  </w:style>
  <w:style w:type="paragraph" w:customStyle="1" w:styleId="830">
    <w:name w:val="Char Char Char Char Char Char Char Char Char1"/>
    <w:basedOn w:val="1"/>
    <w:qFormat/>
    <w:uiPriority w:val="0"/>
    <w:pPr>
      <w:spacing w:line="240" w:lineRule="auto"/>
      <w:ind w:firstLine="0" w:firstLineChars="0"/>
      <w:jc w:val="both"/>
    </w:pPr>
    <w:rPr>
      <w:rFonts w:ascii="Tahoma" w:hAnsi="Tahoma" w:eastAsia="宋体" w:cs="Tahoma"/>
      <w:sz w:val="24"/>
      <w:szCs w:val="20"/>
    </w:rPr>
  </w:style>
  <w:style w:type="paragraph" w:customStyle="1" w:styleId="831">
    <w:name w:val="正文000"/>
    <w:basedOn w:val="1"/>
    <w:link w:val="1455"/>
    <w:qFormat/>
    <w:uiPriority w:val="0"/>
    <w:pPr>
      <w:spacing w:afterLines="50" w:line="288" w:lineRule="auto"/>
      <w:ind w:firstLine="480"/>
      <w:jc w:val="both"/>
    </w:pPr>
    <w:rPr>
      <w:rFonts w:ascii="Calibri" w:hAnsi="Calibri" w:eastAsia="Arial" w:cs="黑体"/>
      <w:sz w:val="24"/>
      <w:szCs w:val="22"/>
    </w:rPr>
  </w:style>
  <w:style w:type="paragraph" w:customStyle="1" w:styleId="832">
    <w:name w:val="样式 居中 段前: 4 磅 段后: 4 磅"/>
    <w:basedOn w:val="1"/>
    <w:qFormat/>
    <w:uiPriority w:val="0"/>
    <w:pPr>
      <w:widowControl/>
      <w:snapToGrid w:val="0"/>
      <w:spacing w:before="80" w:after="80" w:line="240" w:lineRule="auto"/>
      <w:ind w:firstLine="0" w:firstLineChars="0"/>
      <w:jc w:val="center"/>
    </w:pPr>
    <w:rPr>
      <w:rFonts w:ascii="宋体" w:hAnsi="宋体" w:eastAsia="宋体" w:cs="宋体"/>
      <w:kern w:val="0"/>
      <w:sz w:val="24"/>
      <w:szCs w:val="20"/>
    </w:rPr>
  </w:style>
  <w:style w:type="paragraph" w:customStyle="1" w:styleId="833">
    <w:name w:val="正文王"/>
    <w:basedOn w:val="46"/>
    <w:semiHidden/>
    <w:qFormat/>
    <w:uiPriority w:val="0"/>
    <w:pPr>
      <w:spacing w:line="440" w:lineRule="exact"/>
    </w:pPr>
    <w:rPr>
      <w:rFonts w:ascii="黑体" w:hAnsi="黑体" w:cs="Tahoma"/>
      <w:snapToGrid w:val="0"/>
      <w:kern w:val="0"/>
      <w:sz w:val="24"/>
    </w:rPr>
  </w:style>
  <w:style w:type="paragraph" w:customStyle="1" w:styleId="834">
    <w:name w:val="新标题3"/>
    <w:basedOn w:val="1"/>
    <w:qFormat/>
    <w:uiPriority w:val="0"/>
    <w:pPr>
      <w:keepNext/>
      <w:autoSpaceDE w:val="0"/>
      <w:autoSpaceDN w:val="0"/>
      <w:adjustRightInd w:val="0"/>
      <w:spacing w:before="120" w:after="120" w:line="460" w:lineRule="exact"/>
      <w:ind w:firstLine="0" w:firstLineChars="0"/>
      <w:jc w:val="both"/>
      <w:outlineLvl w:val="2"/>
    </w:pPr>
    <w:rPr>
      <w:rFonts w:ascii="仿宋体" w:hAnsi="Tahoma" w:eastAsia="仿宋体" w:cs="Arial"/>
      <w:b/>
      <w:bCs/>
      <w:color w:val="000000"/>
      <w:sz w:val="24"/>
      <w:szCs w:val="24"/>
      <w:lang w:val="zh-CN"/>
    </w:rPr>
  </w:style>
  <w:style w:type="paragraph" w:customStyle="1" w:styleId="835">
    <w:name w:val="表头0"/>
    <w:basedOn w:val="831"/>
    <w:qFormat/>
    <w:uiPriority w:val="0"/>
  </w:style>
  <w:style w:type="paragraph" w:customStyle="1" w:styleId="836">
    <w:name w:val="表、图名宋旭峰"/>
    <w:basedOn w:val="1"/>
    <w:qFormat/>
    <w:uiPriority w:val="0"/>
    <w:pPr>
      <w:spacing w:beforeLines="50"/>
      <w:ind w:firstLine="0" w:firstLineChars="0"/>
      <w:jc w:val="center"/>
    </w:pPr>
    <w:rPr>
      <w:rFonts w:ascii="仿宋体" w:hAnsi="Arial" w:eastAsia="仿宋体" w:cs="Tahoma"/>
      <w:kern w:val="0"/>
      <w:sz w:val="21"/>
      <w:szCs w:val="20"/>
    </w:rPr>
  </w:style>
  <w:style w:type="paragraph" w:customStyle="1" w:styleId="837">
    <w:name w:val="样式 标题 2节标题 1.1h2Header 2nd PageA.B.C.h2 main headingA1.1标..."/>
    <w:basedOn w:val="6"/>
    <w:qFormat/>
    <w:uiPriority w:val="0"/>
    <w:pPr>
      <w:adjustRightInd w:val="0"/>
      <w:snapToGrid w:val="0"/>
      <w:spacing w:before="120" w:after="120" w:line="560" w:lineRule="exact"/>
      <w:jc w:val="both"/>
    </w:pPr>
    <w:rPr>
      <w:rFonts w:ascii="Arial" w:hAnsi="Arial" w:eastAsia="Arial" w:cs="Arial"/>
      <w:kern w:val="2"/>
      <w:sz w:val="28"/>
      <w:szCs w:val="20"/>
      <w:lang w:val="zh-CN"/>
    </w:rPr>
  </w:style>
  <w:style w:type="paragraph" w:customStyle="1" w:styleId="838">
    <w:name w:val="样式 标题 3条标题1.1.1二级节名h33rd levelBSH-3H3l3CTheading 3- bod..."/>
    <w:basedOn w:val="7"/>
    <w:qFormat/>
    <w:uiPriority w:val="0"/>
    <w:pPr>
      <w:spacing w:before="60" w:after="60" w:line="500" w:lineRule="exact"/>
      <w:jc w:val="both"/>
    </w:pPr>
    <w:rPr>
      <w:rFonts w:ascii="Tahoma" w:hAnsi="仿宋体" w:eastAsia="Arial" w:cs="Tahoma"/>
      <w:sz w:val="24"/>
      <w:szCs w:val="24"/>
    </w:rPr>
  </w:style>
  <w:style w:type="paragraph" w:customStyle="1" w:styleId="839">
    <w:name w:val="样式 Times New Roman 加粗 两端对齐 首行缩进:  0.85 厘米 行距: 固定值 22 磅"/>
    <w:basedOn w:val="1"/>
    <w:qFormat/>
    <w:uiPriority w:val="0"/>
    <w:pPr>
      <w:widowControl/>
      <w:spacing w:line="440" w:lineRule="exact"/>
      <w:ind w:firstLine="200"/>
    </w:pPr>
    <w:rPr>
      <w:rFonts w:ascii="宋体" w:hAnsi="宋体" w:eastAsia="宋体" w:cs="宋体"/>
      <w:b/>
      <w:bCs/>
      <w:kern w:val="0"/>
      <w:sz w:val="24"/>
      <w:szCs w:val="20"/>
    </w:rPr>
  </w:style>
  <w:style w:type="paragraph" w:customStyle="1" w:styleId="840">
    <w:name w:val="列出段落11"/>
    <w:basedOn w:val="1"/>
    <w:qFormat/>
    <w:uiPriority w:val="0"/>
    <w:pPr>
      <w:spacing w:line="240" w:lineRule="auto"/>
      <w:ind w:firstLine="420"/>
      <w:jc w:val="both"/>
    </w:pPr>
    <w:rPr>
      <w:rFonts w:ascii="Tahoma" w:hAnsi="Tahoma" w:eastAsia="宋体" w:cs="Tahoma"/>
      <w:sz w:val="21"/>
      <w:szCs w:val="20"/>
    </w:rPr>
  </w:style>
  <w:style w:type="paragraph" w:customStyle="1" w:styleId="841">
    <w:name w:val="样式 首行缩进:  2 字符 行距: 最小值 24 磅 Char Char"/>
    <w:basedOn w:val="1"/>
    <w:qFormat/>
    <w:uiPriority w:val="0"/>
    <w:pPr>
      <w:overflowPunct w:val="0"/>
      <w:topLinePunct/>
      <w:autoSpaceDE w:val="0"/>
      <w:autoSpaceDN w:val="0"/>
      <w:adjustRightInd w:val="0"/>
      <w:snapToGrid w:val="0"/>
      <w:spacing w:line="480" w:lineRule="atLeast"/>
      <w:ind w:firstLine="0" w:firstLineChars="0"/>
      <w:jc w:val="both"/>
      <w:textAlignment w:val="baseline"/>
    </w:pPr>
    <w:rPr>
      <w:rFonts w:ascii="Tahoma" w:hAnsi="Tahoma" w:eastAsia="宋体" w:cs="Tahoma"/>
      <w:spacing w:val="6"/>
      <w:kern w:val="0"/>
      <w:sz w:val="24"/>
      <w:szCs w:val="20"/>
    </w:rPr>
  </w:style>
  <w:style w:type="paragraph" w:customStyle="1" w:styleId="842">
    <w:name w:val="xxxxx正文"/>
    <w:basedOn w:val="1"/>
    <w:qFormat/>
    <w:uiPriority w:val="0"/>
    <w:pPr>
      <w:topLinePunct/>
      <w:ind w:firstLine="200"/>
      <w:jc w:val="both"/>
    </w:pPr>
    <w:rPr>
      <w:rFonts w:ascii="Arial" w:hAnsi="Tahoma" w:eastAsia="宋体" w:cs="Tahoma"/>
      <w:sz w:val="24"/>
      <w:szCs w:val="24"/>
      <w:lang w:val="zh-CN"/>
    </w:rPr>
  </w:style>
  <w:style w:type="paragraph" w:customStyle="1" w:styleId="843">
    <w:name w:val="2.1.1"/>
    <w:basedOn w:val="1"/>
    <w:qFormat/>
    <w:uiPriority w:val="0"/>
    <w:pPr>
      <w:spacing w:line="240" w:lineRule="auto"/>
      <w:ind w:firstLine="0" w:firstLineChars="0"/>
      <w:jc w:val="both"/>
    </w:pPr>
    <w:rPr>
      <w:rFonts w:ascii="Tahoma" w:hAnsi="Tahoma" w:eastAsia="宋体" w:cs="Tahoma"/>
      <w:sz w:val="24"/>
      <w:szCs w:val="20"/>
    </w:rPr>
  </w:style>
  <w:style w:type="paragraph" w:customStyle="1" w:styleId="844">
    <w:name w:val="样式 仪征正文 + 黑色"/>
    <w:basedOn w:val="1"/>
    <w:link w:val="1239"/>
    <w:qFormat/>
    <w:uiPriority w:val="0"/>
    <w:pPr>
      <w:spacing w:before="120" w:after="120" w:line="360" w:lineRule="exact"/>
      <w:ind w:firstLine="480"/>
      <w:jc w:val="both"/>
    </w:pPr>
    <w:rPr>
      <w:rFonts w:ascii="黑体" w:hAnsi="黑体" w:eastAsia="宋" w:cs="黑体"/>
      <w:color w:val="000000"/>
      <w:sz w:val="24"/>
      <w:szCs w:val="22"/>
    </w:rPr>
  </w:style>
  <w:style w:type="paragraph" w:customStyle="1" w:styleId="845">
    <w:name w:val="Char Char1 Char Char Char Char Char Char Char"/>
    <w:basedOn w:val="7"/>
    <w:qFormat/>
    <w:uiPriority w:val="0"/>
    <w:pPr>
      <w:tabs>
        <w:tab w:val="left" w:pos="360"/>
        <w:tab w:val="left" w:pos="900"/>
      </w:tabs>
      <w:snapToGrid w:val="0"/>
      <w:ind w:left="542" w:leftChars="-12" w:firstLine="200" w:firstLineChars="200"/>
    </w:pPr>
    <w:rPr>
      <w:rFonts w:ascii="Tahoma" w:hAnsi="Tahoma" w:eastAsia="仿宋体" w:cs="Tahoma"/>
      <w:b w:val="0"/>
      <w:bCs w:val="0"/>
      <w:snapToGrid w:val="0"/>
      <w:sz w:val="24"/>
      <w:szCs w:val="24"/>
    </w:rPr>
  </w:style>
  <w:style w:type="paragraph" w:customStyle="1" w:styleId="846">
    <w:name w:val="表格文字样式"/>
    <w:basedOn w:val="1"/>
    <w:qFormat/>
    <w:uiPriority w:val="0"/>
    <w:pPr>
      <w:tabs>
        <w:tab w:val="left" w:pos="567"/>
      </w:tabs>
      <w:spacing w:line="240" w:lineRule="auto"/>
      <w:ind w:firstLine="0" w:firstLineChars="0"/>
      <w:jc w:val="center"/>
    </w:pPr>
    <w:rPr>
      <w:rFonts w:ascii="Tahoma" w:hAnsi="Tahoma" w:eastAsia="ӗԲ" w:cs="Tahoma"/>
      <w:spacing w:val="20"/>
      <w:sz w:val="24"/>
      <w:szCs w:val="20"/>
    </w:rPr>
  </w:style>
  <w:style w:type="paragraph" w:customStyle="1" w:styleId="847">
    <w:name w:val="列出段落2"/>
    <w:basedOn w:val="1"/>
    <w:qFormat/>
    <w:uiPriority w:val="0"/>
    <w:pPr>
      <w:widowControl/>
      <w:spacing w:before="100" w:beforeAutospacing="1" w:after="100" w:afterAutospacing="1" w:line="60" w:lineRule="auto"/>
      <w:ind w:firstLine="420"/>
    </w:pPr>
    <w:rPr>
      <w:rFonts w:ascii="Calibri" w:hAnsi="Calibri" w:eastAsia="宋体"/>
      <w:bCs/>
      <w:kern w:val="0"/>
      <w:sz w:val="21"/>
      <w:szCs w:val="22"/>
    </w:rPr>
  </w:style>
  <w:style w:type="paragraph" w:customStyle="1" w:styleId="848">
    <w:name w:val="样式001"/>
    <w:basedOn w:val="5"/>
    <w:qFormat/>
    <w:uiPriority w:val="0"/>
    <w:pPr>
      <w:spacing w:before="120"/>
      <w:jc w:val="both"/>
    </w:pPr>
    <w:rPr>
      <w:rFonts w:ascii="Tahoma" w:hAnsi="Tahoma" w:eastAsia="仿宋体" w:cs="Tahoma"/>
      <w:spacing w:val="16"/>
      <w:sz w:val="28"/>
      <w:szCs w:val="28"/>
    </w:rPr>
  </w:style>
  <w:style w:type="paragraph" w:customStyle="1" w:styleId="849">
    <w:name w:val="xl23"/>
    <w:basedOn w:val="1"/>
    <w:qFormat/>
    <w:uiPriority w:val="0"/>
    <w:pPr>
      <w:widowControl/>
      <w:spacing w:before="100" w:beforeAutospacing="1" w:after="100" w:afterAutospacing="1" w:line="240" w:lineRule="auto"/>
      <w:ind w:firstLine="0" w:firstLineChars="0"/>
      <w:jc w:val="center"/>
    </w:pPr>
    <w:rPr>
      <w:rFonts w:ascii="Arial" w:hAnsi="Arial" w:eastAsia="宋体" w:cs="Tahoma"/>
      <w:kern w:val="0"/>
      <w:sz w:val="24"/>
      <w:szCs w:val="24"/>
    </w:rPr>
  </w:style>
  <w:style w:type="paragraph" w:customStyle="1" w:styleId="850">
    <w:name w:val="样式 热电厂正文 + 首行缩进:  2 字符 Char"/>
    <w:basedOn w:val="1"/>
    <w:link w:val="1152"/>
    <w:qFormat/>
    <w:uiPriority w:val="0"/>
    <w:pPr>
      <w:spacing w:line="480" w:lineRule="exact"/>
      <w:ind w:firstLine="480"/>
      <w:jc w:val="both"/>
    </w:pPr>
    <w:rPr>
      <w:rFonts w:ascii="Calibri" w:hAnsi="Calibri" w:eastAsia="宋体" w:cs="黑体"/>
      <w:sz w:val="21"/>
      <w:szCs w:val="22"/>
    </w:rPr>
  </w:style>
  <w:style w:type="paragraph" w:customStyle="1" w:styleId="851">
    <w:name w:val="方框"/>
    <w:basedOn w:val="1"/>
    <w:qFormat/>
    <w:uiPriority w:val="0"/>
    <w:pPr>
      <w:widowControl/>
      <w:spacing w:line="240" w:lineRule="atLeast"/>
      <w:ind w:firstLine="0" w:firstLineChars="0"/>
      <w:jc w:val="both"/>
    </w:pPr>
    <w:rPr>
      <w:rFonts w:ascii="Arial" w:hAnsi="Tahoma" w:eastAsia="宋体" w:cs="Tahoma"/>
      <w:kern w:val="0"/>
      <w:sz w:val="24"/>
      <w:szCs w:val="20"/>
    </w:rPr>
  </w:style>
  <w:style w:type="paragraph" w:customStyle="1" w:styleId="852">
    <w:name w:val="样式 样式 样式 样式 标题 3标题3H3h33rd level第二层条头小标题小节标题标题 3 Char Char一海港标....."/>
    <w:basedOn w:val="745"/>
    <w:qFormat/>
    <w:uiPriority w:val="0"/>
    <w:pPr>
      <w:spacing w:beforeLines="0"/>
    </w:pPr>
  </w:style>
  <w:style w:type="paragraph" w:customStyle="1" w:styleId="853">
    <w:name w:val="王标题3"/>
    <w:basedOn w:val="7"/>
    <w:qFormat/>
    <w:uiPriority w:val="0"/>
    <w:pPr>
      <w:spacing w:beforeLines="30" w:afterLines="30" w:line="560" w:lineRule="exact"/>
      <w:jc w:val="both"/>
    </w:pPr>
    <w:rPr>
      <w:rFonts w:ascii="Tahoma" w:hAnsi="Tahoma" w:eastAsia="仿宋体" w:cs="Tahoma"/>
      <w:color w:val="000000"/>
    </w:rPr>
  </w:style>
  <w:style w:type="paragraph" w:customStyle="1" w:styleId="854">
    <w:name w:val="样式 标题 2节节1节2节11节3节12节4节13节21节111 Char Char Char Char ..."/>
    <w:basedOn w:val="6"/>
    <w:qFormat/>
    <w:uiPriority w:val="0"/>
    <w:pPr>
      <w:widowControl/>
      <w:adjustRightInd w:val="0"/>
      <w:spacing w:before="120" w:after="120" w:line="440" w:lineRule="exact"/>
      <w:jc w:val="both"/>
    </w:pPr>
    <w:rPr>
      <w:rFonts w:cs="宋体"/>
      <w:kern w:val="28"/>
      <w:sz w:val="28"/>
      <w:szCs w:val="20"/>
    </w:rPr>
  </w:style>
  <w:style w:type="paragraph" w:customStyle="1" w:styleId="855">
    <w:name w:val="文章副标题"/>
    <w:basedOn w:val="1"/>
    <w:next w:val="5"/>
    <w:qFormat/>
    <w:uiPriority w:val="0"/>
    <w:pPr>
      <w:spacing w:before="104" w:after="104" w:line="0" w:lineRule="atLeast"/>
      <w:ind w:left="1" w:firstLine="0" w:firstLineChars="0"/>
      <w:jc w:val="center"/>
      <w:textAlignment w:val="bottom"/>
    </w:pPr>
    <w:rPr>
      <w:rFonts w:ascii="Tahoma" w:hAnsi="Tahoma" w:eastAsia="宋体" w:cs="Tahoma"/>
      <w:kern w:val="0"/>
      <w:sz w:val="36"/>
      <w:szCs w:val="20"/>
    </w:rPr>
  </w:style>
  <w:style w:type="paragraph" w:customStyle="1" w:styleId="856">
    <w:name w:val="标题4（1）"/>
    <w:basedOn w:val="1"/>
    <w:link w:val="1342"/>
    <w:qFormat/>
    <w:uiPriority w:val="0"/>
    <w:pPr>
      <w:keepNext/>
      <w:keepLines/>
      <w:ind w:firstLine="0" w:firstLineChars="0"/>
      <w:outlineLvl w:val="3"/>
    </w:pPr>
    <w:rPr>
      <w:rFonts w:ascii="Arial" w:hAnsi="????" w:eastAsia="宋体" w:cs="黑体"/>
      <w:kern w:val="44"/>
      <w:sz w:val="24"/>
      <w:szCs w:val="22"/>
    </w:rPr>
  </w:style>
  <w:style w:type="paragraph" w:customStyle="1" w:styleId="857">
    <w:name w:val="正文文本 22"/>
    <w:basedOn w:val="1"/>
    <w:qFormat/>
    <w:uiPriority w:val="0"/>
    <w:pPr>
      <w:adjustRightInd w:val="0"/>
      <w:ind w:firstLine="480" w:firstLineChars="0"/>
      <w:jc w:val="both"/>
      <w:textAlignment w:val="baseline"/>
    </w:pPr>
    <w:rPr>
      <w:rFonts w:ascii="Tahoma" w:hAnsi="Tahoma" w:eastAsia="宋体" w:cs="Tahoma"/>
      <w:sz w:val="24"/>
      <w:szCs w:val="20"/>
    </w:rPr>
  </w:style>
  <w:style w:type="paragraph" w:customStyle="1" w:styleId="858">
    <w:name w:val="样式 样式 标题 2 + 宋体 行距: 固定值 30 磅 + 字距调整三号"/>
    <w:basedOn w:val="644"/>
    <w:qFormat/>
    <w:uiPriority w:val="0"/>
    <w:pPr>
      <w:snapToGrid/>
    </w:pPr>
    <w:rPr>
      <w:rFonts w:ascii="Symusic"/>
      <w:kern w:val="32"/>
      <w:sz w:val="28"/>
      <w:szCs w:val="24"/>
    </w:rPr>
  </w:style>
  <w:style w:type="paragraph" w:customStyle="1" w:styleId="859">
    <w:name w:val="节"/>
    <w:basedOn w:val="1"/>
    <w:qFormat/>
    <w:uiPriority w:val="0"/>
    <w:pPr>
      <w:tabs>
        <w:tab w:val="left" w:pos="2736"/>
      </w:tabs>
      <w:spacing w:before="50" w:after="50" w:line="240" w:lineRule="auto"/>
      <w:ind w:left="2736" w:hanging="732" w:firstLineChars="0"/>
      <w:jc w:val="center"/>
    </w:pPr>
    <w:rPr>
      <w:rFonts w:ascii="Tahoma" w:hAnsi="Tahoma" w:eastAsia="宋体" w:cs="Tahoma"/>
      <w:b/>
      <w:sz w:val="30"/>
      <w:szCs w:val="20"/>
    </w:rPr>
  </w:style>
  <w:style w:type="paragraph" w:customStyle="1" w:styleId="860">
    <w:name w:val="正文（1）"/>
    <w:basedOn w:val="23"/>
    <w:next w:val="87"/>
    <w:qFormat/>
    <w:uiPriority w:val="0"/>
    <w:pPr>
      <w:widowControl/>
      <w:adjustRightInd w:val="0"/>
      <w:snapToGrid w:val="0"/>
      <w:spacing w:line="440" w:lineRule="atLeast"/>
      <w:ind w:firstLine="480"/>
      <w:jc w:val="both"/>
    </w:pPr>
    <w:rPr>
      <w:rFonts w:ascii="Tahoma" w:hAnsi="Arial" w:cs="Tahoma"/>
      <w:kern w:val="0"/>
      <w:szCs w:val="20"/>
    </w:rPr>
  </w:style>
  <w:style w:type="paragraph" w:customStyle="1" w:styleId="861">
    <w:name w:val="批注框文本1"/>
    <w:basedOn w:val="1"/>
    <w:qFormat/>
    <w:uiPriority w:val="0"/>
    <w:pPr>
      <w:spacing w:line="240" w:lineRule="auto"/>
      <w:ind w:firstLine="0" w:firstLineChars="0"/>
      <w:jc w:val="both"/>
    </w:pPr>
    <w:rPr>
      <w:rFonts w:ascii="Tahoma" w:hAnsi="Tahoma" w:eastAsia="宋体" w:cs="Tahoma"/>
      <w:sz w:val="18"/>
      <w:szCs w:val="20"/>
    </w:rPr>
  </w:style>
  <w:style w:type="paragraph" w:customStyle="1" w:styleId="862">
    <w:name w:val="海港表头"/>
    <w:basedOn w:val="142"/>
    <w:link w:val="1270"/>
    <w:qFormat/>
    <w:uiPriority w:val="0"/>
    <w:pPr>
      <w:widowControl w:val="0"/>
      <w:adjustRightInd w:val="0"/>
      <w:snapToGrid w:val="0"/>
      <w:spacing w:line="300" w:lineRule="exact"/>
      <w:ind w:left="-56" w:leftChars="-30" w:right="-63" w:rightChars="-30"/>
      <w:textAlignment w:val="baseline"/>
    </w:pPr>
    <w:rPr>
      <w:rFonts w:ascii="Calibri" w:eastAsia="Arial"/>
      <w:bCs/>
      <w:color w:val="000000"/>
      <w:sz w:val="21"/>
      <w:szCs w:val="24"/>
    </w:rPr>
  </w:style>
  <w:style w:type="paragraph" w:customStyle="1" w:styleId="863">
    <w:name w:val="Char Char Char Char Char Char1"/>
    <w:basedOn w:val="1"/>
    <w:semiHidden/>
    <w:qFormat/>
    <w:uiPriority w:val="0"/>
    <w:pPr>
      <w:widowControl/>
      <w:spacing w:after="160" w:line="240" w:lineRule="exact"/>
      <w:ind w:firstLine="0" w:firstLineChars="0"/>
    </w:pPr>
    <w:rPr>
      <w:rFonts w:ascii="Vladimir Script" w:hAnsi="Vladimir Script" w:eastAsia="宋体" w:cs="Tahoma"/>
      <w:kern w:val="0"/>
      <w:sz w:val="20"/>
      <w:szCs w:val="20"/>
      <w:lang w:eastAsia="en-US"/>
    </w:rPr>
  </w:style>
  <w:style w:type="paragraph" w:customStyle="1" w:styleId="864">
    <w:name w:val="图表目录1"/>
    <w:basedOn w:val="1"/>
    <w:next w:val="1"/>
    <w:qFormat/>
    <w:uiPriority w:val="0"/>
    <w:pPr>
      <w:spacing w:line="240" w:lineRule="auto"/>
      <w:ind w:left="840" w:leftChars="200" w:hanging="420" w:hangingChars="200"/>
      <w:jc w:val="both"/>
    </w:pPr>
    <w:rPr>
      <w:rFonts w:ascii="Tahoma" w:hAnsi="Tahoma" w:eastAsia="宋体" w:cs="Tahoma"/>
      <w:sz w:val="21"/>
      <w:szCs w:val="20"/>
    </w:rPr>
  </w:style>
  <w:style w:type="paragraph" w:customStyle="1" w:styleId="865">
    <w:name w:val="样式 题注图表注 + (西文) 宋体 小四"/>
    <w:basedOn w:val="24"/>
    <w:link w:val="1406"/>
    <w:qFormat/>
    <w:uiPriority w:val="0"/>
    <w:pPr>
      <w:spacing w:line="240" w:lineRule="auto"/>
      <w:ind w:firstLine="478"/>
      <w:jc w:val="center"/>
    </w:pPr>
    <w:rPr>
      <w:rFonts w:ascii="宋体" w:hAnsi="宋体" w:cs="黑体"/>
      <w:sz w:val="24"/>
      <w:szCs w:val="22"/>
    </w:rPr>
  </w:style>
  <w:style w:type="paragraph" w:customStyle="1" w:styleId="866">
    <w:name w:val="样式 标题 2节标题 1.11.1标题2h2l22nd levelTitre2Header 2节H2Head..."/>
    <w:basedOn w:val="6"/>
    <w:qFormat/>
    <w:uiPriority w:val="0"/>
    <w:pPr>
      <w:adjustRightInd w:val="0"/>
      <w:snapToGrid w:val="0"/>
      <w:spacing w:before="120" w:after="120" w:line="500" w:lineRule="exact"/>
      <w:jc w:val="both"/>
    </w:pPr>
    <w:rPr>
      <w:rFonts w:ascii="Tahoma" w:hAnsi="仿宋体" w:eastAsia="Arial" w:cs="Tahoma"/>
      <w:kern w:val="2"/>
      <w:sz w:val="28"/>
      <w:lang w:val="zh-CN"/>
    </w:rPr>
  </w:style>
  <w:style w:type="paragraph" w:customStyle="1" w:styleId="867">
    <w:name w:val="样式 样式7 + 小四"/>
    <w:basedOn w:val="454"/>
    <w:qFormat/>
    <w:uiPriority w:val="0"/>
    <w:pPr>
      <w:tabs>
        <w:tab w:val="left" w:pos="560"/>
        <w:tab w:val="clear" w:pos="720"/>
        <w:tab w:val="clear" w:pos="900"/>
        <w:tab w:val="clear" w:pos="1260"/>
        <w:tab w:val="clear" w:pos="1800"/>
      </w:tabs>
      <w:adjustRightInd w:val="0"/>
      <w:snapToGrid w:val="0"/>
      <w:spacing w:before="120" w:line="480" w:lineRule="atLeast"/>
      <w:ind w:left="0" w:firstLine="0"/>
      <w:textAlignment w:val="baseline"/>
    </w:pPr>
    <w:rPr>
      <w:rFonts w:ascii="Tahoma" w:hAnsi="Tahoma" w:eastAsia="仿宋体" w:cs="Tahoma"/>
      <w:color w:val="000000"/>
      <w:kern w:val="0"/>
      <w:sz w:val="24"/>
    </w:rPr>
  </w:style>
  <w:style w:type="paragraph" w:customStyle="1" w:styleId="868">
    <w:name w:val="表格题注"/>
    <w:basedOn w:val="1"/>
    <w:link w:val="1423"/>
    <w:qFormat/>
    <w:uiPriority w:val="0"/>
    <w:pPr>
      <w:spacing w:line="240" w:lineRule="auto"/>
      <w:ind w:firstLine="200"/>
      <w:jc w:val="center"/>
    </w:pPr>
    <w:rPr>
      <w:rFonts w:ascii="Arial" w:hAnsi="Calibri" w:eastAsia="Arial" w:cs="黑体"/>
      <w:sz w:val="24"/>
      <w:szCs w:val="24"/>
    </w:rPr>
  </w:style>
  <w:style w:type="paragraph" w:customStyle="1" w:styleId="869">
    <w:name w:val="样式 标题 4款标题1.1.1.1H4标题 4 Char段项1.1.1.1标题 4.1.1.1.1款L4 + ..."/>
    <w:basedOn w:val="8"/>
    <w:qFormat/>
    <w:uiPriority w:val="0"/>
    <w:pPr>
      <w:widowControl/>
      <w:spacing w:before="0" w:after="0" w:line="500" w:lineRule="exact"/>
      <w:ind w:firstLine="0" w:firstLineChars="0"/>
    </w:pPr>
    <w:rPr>
      <w:rFonts w:ascii="Tahoma" w:eastAsia="宋体" w:cs="Arial"/>
      <w:bCs w:val="0"/>
      <w:iCs/>
      <w:kern w:val="0"/>
      <w:sz w:val="24"/>
      <w:szCs w:val="20"/>
      <w:lang w:val="zh-CN" w:bidi="en-US"/>
    </w:rPr>
  </w:style>
  <w:style w:type="paragraph" w:customStyle="1" w:styleId="870">
    <w:name w:val="武正文"/>
    <w:basedOn w:val="1"/>
    <w:link w:val="1293"/>
    <w:qFormat/>
    <w:uiPriority w:val="0"/>
    <w:pPr>
      <w:adjustRightInd w:val="0"/>
      <w:snapToGrid w:val="0"/>
      <w:ind w:firstLine="200"/>
      <w:jc w:val="both"/>
    </w:pPr>
    <w:rPr>
      <w:rFonts w:ascii="Calibri" w:hAnsi="Calibri" w:eastAsia="宋体" w:cs="黑体"/>
      <w:snapToGrid w:val="0"/>
      <w:sz w:val="24"/>
      <w:szCs w:val="22"/>
    </w:rPr>
  </w:style>
  <w:style w:type="paragraph" w:customStyle="1" w:styleId="871">
    <w:name w:val="样式 标题 3 + 首行缩进:  0 厘米"/>
    <w:basedOn w:val="7"/>
    <w:qFormat/>
    <w:uiPriority w:val="0"/>
    <w:pPr>
      <w:adjustRightInd w:val="0"/>
      <w:snapToGrid w:val="0"/>
      <w:spacing w:before="240"/>
      <w:ind w:firstLine="567"/>
      <w:textAlignment w:val="baseline"/>
    </w:pPr>
    <w:rPr>
      <w:rFonts w:ascii="Tahoma" w:hAnsi="Tahoma" w:eastAsia="Arial" w:cs="Arial"/>
      <w:sz w:val="24"/>
      <w:szCs w:val="20"/>
    </w:rPr>
  </w:style>
  <w:style w:type="paragraph" w:customStyle="1" w:styleId="872">
    <w:name w:val="标题2"/>
    <w:basedOn w:val="7"/>
    <w:qFormat/>
    <w:uiPriority w:val="0"/>
    <w:pPr>
      <w:spacing w:line="240" w:lineRule="auto"/>
      <w:jc w:val="both"/>
    </w:pPr>
    <w:rPr>
      <w:rFonts w:ascii="Tahoma" w:hAnsi="Tahoma" w:eastAsia="Arial" w:cs="Tahoma"/>
      <w:b w:val="0"/>
      <w:bCs w:val="0"/>
      <w:szCs w:val="20"/>
    </w:rPr>
  </w:style>
  <w:style w:type="paragraph" w:customStyle="1" w:styleId="873">
    <w:name w:val="样式 宋体 小四 段后: 2.5 磅 行距: 固定值 20 磅"/>
    <w:basedOn w:val="1"/>
    <w:qFormat/>
    <w:uiPriority w:val="0"/>
    <w:pPr>
      <w:spacing w:after="50" w:line="400" w:lineRule="exact"/>
      <w:ind w:firstLine="720" w:firstLineChars="300"/>
      <w:jc w:val="both"/>
    </w:pPr>
    <w:rPr>
      <w:rFonts w:ascii="Arial" w:hAnsi="Arial" w:eastAsia="宋" w:cs="Tahoma"/>
      <w:sz w:val="24"/>
      <w:szCs w:val="20"/>
    </w:rPr>
  </w:style>
  <w:style w:type="paragraph" w:customStyle="1" w:styleId="874">
    <w:name w:val="通用正文"/>
    <w:basedOn w:val="1"/>
    <w:link w:val="1392"/>
    <w:qFormat/>
    <w:uiPriority w:val="0"/>
    <w:pPr>
      <w:spacing w:line="600" w:lineRule="exact"/>
      <w:ind w:firstLine="200"/>
      <w:jc w:val="both"/>
    </w:pPr>
    <w:rPr>
      <w:rFonts w:ascii="Batang" w:hAnsi="Batang" w:eastAsia="Batang" w:cs="黑体"/>
      <w:sz w:val="24"/>
      <w:szCs w:val="24"/>
    </w:rPr>
  </w:style>
  <w:style w:type="paragraph" w:customStyle="1" w:styleId="875">
    <w:name w:val="正文一"/>
    <w:basedOn w:val="590"/>
    <w:qFormat/>
    <w:uiPriority w:val="0"/>
    <w:pPr>
      <w:ind w:firstLine="200" w:firstLineChars="200"/>
    </w:pPr>
  </w:style>
  <w:style w:type="paragraph" w:customStyle="1" w:styleId="876">
    <w:name w:val="z表格"/>
    <w:basedOn w:val="1"/>
    <w:qFormat/>
    <w:uiPriority w:val="0"/>
    <w:pPr>
      <w:widowControl/>
      <w:spacing w:line="360" w:lineRule="exact"/>
      <w:ind w:firstLine="0" w:firstLineChars="0"/>
      <w:jc w:val="center"/>
    </w:pPr>
    <w:rPr>
      <w:rFonts w:ascii="Tahoma" w:hAnsi="Tahoma" w:eastAsia="宋体" w:cs="Tahoma"/>
      <w:sz w:val="21"/>
      <w:szCs w:val="21"/>
    </w:rPr>
  </w:style>
  <w:style w:type="paragraph" w:customStyle="1" w:styleId="877">
    <w:name w:val="表名1"/>
    <w:basedOn w:val="284"/>
    <w:semiHidden/>
    <w:qFormat/>
    <w:uiPriority w:val="0"/>
    <w:pPr>
      <w:keepNext/>
      <w:overflowPunct w:val="0"/>
      <w:adjustRightInd w:val="0"/>
      <w:snapToGrid w:val="0"/>
      <w:spacing w:line="500" w:lineRule="exact"/>
      <w:textAlignment w:val="baseline"/>
    </w:pPr>
    <w:rPr>
      <w:rFonts w:ascii="仿宋体" w:hAnsi="Tahoma" w:eastAsia="仿宋体" w:cs="Tahoma"/>
      <w:b w:val="0"/>
      <w:kern w:val="24"/>
      <w:szCs w:val="24"/>
    </w:rPr>
  </w:style>
  <w:style w:type="paragraph" w:customStyle="1" w:styleId="878">
    <w:name w:val="Char Char1 Char Char Char Char1"/>
    <w:basedOn w:val="1"/>
    <w:semiHidden/>
    <w:qFormat/>
    <w:uiPriority w:val="0"/>
    <w:pPr>
      <w:widowControl/>
      <w:spacing w:line="240" w:lineRule="auto"/>
      <w:ind w:firstLine="200"/>
    </w:pPr>
    <w:rPr>
      <w:rFonts w:ascii="宋体" w:hAnsi="宋体" w:eastAsia="宋体" w:cs="宋体"/>
      <w:kern w:val="0"/>
      <w:sz w:val="24"/>
      <w:szCs w:val="24"/>
    </w:rPr>
  </w:style>
  <w:style w:type="paragraph" w:customStyle="1" w:styleId="879">
    <w:name w:val="Char Char1 Char Char Char Char Char Char Char Char Char Char Char Char Char Char Char Char Char Char Char Char1 Char"/>
    <w:basedOn w:val="1"/>
    <w:qFormat/>
    <w:uiPriority w:val="0"/>
    <w:pPr>
      <w:ind w:firstLine="200"/>
      <w:jc w:val="both"/>
    </w:pPr>
    <w:rPr>
      <w:rFonts w:ascii="Tahoma" w:hAnsi="Tahoma" w:eastAsia="宋体" w:cs="Tahoma"/>
      <w:sz w:val="21"/>
      <w:szCs w:val="20"/>
    </w:rPr>
  </w:style>
  <w:style w:type="paragraph" w:customStyle="1" w:styleId="880">
    <w:name w:val="s16qcsl240slmult0nowidct"/>
    <w:qFormat/>
    <w:uiPriority w:val="0"/>
    <w:pPr>
      <w:widowControl w:val="0"/>
      <w:adjustRightInd w:val="0"/>
      <w:textAlignment w:val="baseline"/>
    </w:pPr>
    <w:rPr>
      <w:rFonts w:ascii="Tahoma" w:hAnsi="Tahoma" w:eastAsia="宋体" w:cs="Tahoma"/>
      <w:sz w:val="21"/>
      <w:lang w:val="en-US" w:eastAsia="zh-CN" w:bidi="ar-SA"/>
    </w:rPr>
  </w:style>
  <w:style w:type="paragraph" w:customStyle="1" w:styleId="881">
    <w:name w:val="CM126"/>
    <w:basedOn w:val="1"/>
    <w:next w:val="1"/>
    <w:qFormat/>
    <w:uiPriority w:val="0"/>
    <w:pPr>
      <w:autoSpaceDE w:val="0"/>
      <w:autoSpaceDN w:val="0"/>
      <w:adjustRightInd w:val="0"/>
      <w:spacing w:after="310" w:line="240" w:lineRule="auto"/>
      <w:ind w:firstLine="0" w:firstLineChars="0"/>
    </w:pPr>
    <w:rPr>
      <w:rFonts w:ascii="Arial" w:hAnsi="Tahoma" w:eastAsia="宋体" w:cs="Tahoma"/>
      <w:kern w:val="0"/>
      <w:sz w:val="24"/>
      <w:szCs w:val="24"/>
    </w:rPr>
  </w:style>
  <w:style w:type="paragraph" w:customStyle="1" w:styleId="882">
    <w:name w:val="表体"/>
    <w:basedOn w:val="1"/>
    <w:qFormat/>
    <w:uiPriority w:val="0"/>
    <w:pPr>
      <w:spacing w:before="40" w:after="40" w:line="240" w:lineRule="auto"/>
      <w:ind w:firstLine="0" w:firstLineChars="0"/>
      <w:jc w:val="center"/>
    </w:pPr>
    <w:rPr>
      <w:rFonts w:ascii="Tahoma" w:hAnsi="Tahoma" w:eastAsia="宋体" w:cs="Tahoma"/>
      <w:sz w:val="21"/>
      <w:szCs w:val="24"/>
    </w:rPr>
  </w:style>
  <w:style w:type="paragraph" w:customStyle="1" w:styleId="883">
    <w:name w:val="标题3-自建"/>
    <w:basedOn w:val="7"/>
    <w:link w:val="1290"/>
    <w:qFormat/>
    <w:uiPriority w:val="0"/>
    <w:pPr>
      <w:spacing w:line="600" w:lineRule="exact"/>
    </w:pPr>
    <w:rPr>
      <w:rFonts w:ascii="Calibri" w:hAnsi="Calibri" w:eastAsia="宋体" w:cs="黑体"/>
      <w:bCs w:val="0"/>
      <w:szCs w:val="22"/>
    </w:rPr>
  </w:style>
  <w:style w:type="paragraph" w:customStyle="1" w:styleId="884">
    <w:name w:val="表格dg"/>
    <w:basedOn w:val="1"/>
    <w:link w:val="1431"/>
    <w:qFormat/>
    <w:uiPriority w:val="0"/>
    <w:pPr>
      <w:widowControl/>
      <w:autoSpaceDE w:val="0"/>
      <w:autoSpaceDN w:val="0"/>
      <w:adjustRightInd w:val="0"/>
      <w:spacing w:line="240" w:lineRule="auto"/>
      <w:ind w:firstLine="0" w:firstLineChars="0"/>
      <w:jc w:val="center"/>
    </w:pPr>
    <w:rPr>
      <w:rFonts w:ascii="Batang" w:hAnsi="Batang" w:eastAsia="Batang" w:cs="黑体"/>
      <w:sz w:val="21"/>
      <w:szCs w:val="21"/>
      <w:lang w:val="zh-CN" w:eastAsia="en-US" w:bidi="en-US"/>
    </w:rPr>
  </w:style>
  <w:style w:type="paragraph" w:customStyle="1" w:styleId="885">
    <w:name w:val="标题 31"/>
    <w:basedOn w:val="1"/>
    <w:next w:val="1"/>
    <w:qFormat/>
    <w:uiPriority w:val="0"/>
    <w:pPr>
      <w:keepNext/>
      <w:keepLines/>
      <w:spacing w:line="240" w:lineRule="auto"/>
      <w:ind w:firstLine="0" w:firstLineChars="0"/>
      <w:jc w:val="both"/>
      <w:outlineLvl w:val="2"/>
    </w:pPr>
    <w:rPr>
      <w:rFonts w:eastAsia="宋体"/>
      <w:b/>
      <w:sz w:val="32"/>
      <w:szCs w:val="20"/>
    </w:rPr>
  </w:style>
  <w:style w:type="paragraph" w:customStyle="1" w:styleId="886">
    <w:name w:val="样式 标题 4标题 4 Char标题 4（修改） + 左 段前: 0.5 行 段后: 0.2 行 行距: 多倍行距 1..."/>
    <w:basedOn w:val="8"/>
    <w:qFormat/>
    <w:uiPriority w:val="0"/>
    <w:pPr>
      <w:tabs>
        <w:tab w:val="left" w:pos="864"/>
      </w:tabs>
      <w:spacing w:beforeLines="50" w:afterLines="20" w:line="264" w:lineRule="auto"/>
      <w:ind w:left="864" w:hanging="864" w:firstLineChars="0"/>
    </w:pPr>
    <w:rPr>
      <w:rFonts w:ascii="Tahoma" w:hAnsi="Tahoma" w:eastAsia="华文行楷" w:cs="Tahoma"/>
      <w:b w:val="0"/>
      <w:bCs w:val="0"/>
      <w:sz w:val="24"/>
      <w:szCs w:val="20"/>
    </w:rPr>
  </w:style>
  <w:style w:type="paragraph" w:customStyle="1" w:styleId="887">
    <w:name w:val="样式 标题 11.标题 1一、标题 1 Char Char Char Char1 南陵标题 1标题 1 Char标题...1"/>
    <w:basedOn w:val="5"/>
    <w:link w:val="1340"/>
    <w:qFormat/>
    <w:uiPriority w:val="0"/>
    <w:pPr>
      <w:adjustRightInd w:val="0"/>
      <w:spacing w:before="120" w:after="62" w:line="240" w:lineRule="auto"/>
      <w:textAlignment w:val="baseline"/>
    </w:pPr>
    <w:rPr>
      <w:rFonts w:ascii="Calibri" w:hAnsi="Calibri" w:eastAsia="宋" w:cs="黑体"/>
      <w:bCs w:val="0"/>
      <w:kern w:val="2"/>
      <w:sz w:val="28"/>
      <w:szCs w:val="22"/>
    </w:rPr>
  </w:style>
  <w:style w:type="paragraph" w:customStyle="1" w:styleId="888">
    <w:name w:val="正文首行缩进 21"/>
    <w:basedOn w:val="889"/>
    <w:qFormat/>
    <w:uiPriority w:val="0"/>
    <w:pPr>
      <w:adjustRightInd w:val="0"/>
      <w:spacing w:line="360" w:lineRule="atLeast"/>
      <w:ind w:firstLine="210"/>
      <w:jc w:val="left"/>
      <w:textAlignment w:val="baseline"/>
    </w:pPr>
    <w:rPr>
      <w:rFonts w:ascii="Arial Unicode MS" w:hAnsi="Arial Unicode MS"/>
      <w:kern w:val="0"/>
      <w:sz w:val="24"/>
      <w:szCs w:val="22"/>
    </w:rPr>
  </w:style>
  <w:style w:type="paragraph" w:customStyle="1" w:styleId="889">
    <w:name w:val="正文文本缩进11"/>
    <w:basedOn w:val="1"/>
    <w:qFormat/>
    <w:uiPriority w:val="0"/>
    <w:pPr>
      <w:spacing w:after="120" w:line="240" w:lineRule="auto"/>
      <w:ind w:left="420" w:firstLine="0" w:firstLineChars="0"/>
      <w:jc w:val="both"/>
    </w:pPr>
    <w:rPr>
      <w:rFonts w:ascii="Tahoma" w:hAnsi="Tahoma" w:eastAsia="宋体" w:cs="Tahoma"/>
      <w:sz w:val="21"/>
      <w:szCs w:val="21"/>
    </w:rPr>
  </w:style>
  <w:style w:type="paragraph" w:customStyle="1" w:styleId="890">
    <w:name w:val="标题4x"/>
    <w:basedOn w:val="1"/>
    <w:link w:val="1466"/>
    <w:qFormat/>
    <w:uiPriority w:val="0"/>
    <w:pPr>
      <w:keepNext/>
      <w:keepLines/>
      <w:spacing w:before="120"/>
      <w:ind w:firstLine="0" w:firstLineChars="0"/>
      <w:jc w:val="both"/>
      <w:outlineLvl w:val="3"/>
    </w:pPr>
    <w:rPr>
      <w:rFonts w:ascii="仿宋体" w:hAnsi="????" w:eastAsia="仿宋体" w:cs="黑体"/>
      <w:bCs/>
      <w:kern w:val="44"/>
      <w:sz w:val="24"/>
      <w:szCs w:val="44"/>
    </w:rPr>
  </w:style>
  <w:style w:type="paragraph" w:customStyle="1" w:styleId="891">
    <w:name w:val="正文小四"/>
    <w:basedOn w:val="1"/>
    <w:qFormat/>
    <w:uiPriority w:val="0"/>
    <w:pPr>
      <w:spacing w:line="240" w:lineRule="auto"/>
      <w:ind w:firstLine="420"/>
      <w:jc w:val="both"/>
    </w:pPr>
    <w:rPr>
      <w:rFonts w:ascii="Tahoma" w:hAnsi="Tahoma" w:eastAsia="宋体" w:cs="Tahoma"/>
      <w:sz w:val="24"/>
      <w:szCs w:val="20"/>
    </w:rPr>
  </w:style>
  <w:style w:type="paragraph" w:customStyle="1" w:styleId="892">
    <w:name w:val="样式 正文缩进正文（首行缩进两字）正文（首行缩进两字） Char Char Char Char Char Char Char..."/>
    <w:basedOn w:val="23"/>
    <w:semiHidden/>
    <w:qFormat/>
    <w:uiPriority w:val="0"/>
    <w:pPr>
      <w:tabs>
        <w:tab w:val="left" w:pos="3360"/>
      </w:tabs>
      <w:adjustRightInd w:val="0"/>
      <w:snapToGrid w:val="0"/>
      <w:ind w:firstLine="480"/>
      <w:jc w:val="both"/>
      <w:textAlignment w:val="baseline"/>
    </w:pPr>
    <w:rPr>
      <w:rFonts w:ascii="Courier New" w:hAnsi="Tahoma" w:eastAsia="Courier New" w:cs="Tahoma"/>
      <w:snapToGrid w:val="0"/>
      <w:kern w:val="0"/>
      <w:szCs w:val="24"/>
    </w:rPr>
  </w:style>
  <w:style w:type="paragraph" w:customStyle="1" w:styleId="893">
    <w:name w:val="列图"/>
    <w:basedOn w:val="67"/>
    <w:next w:val="1"/>
    <w:qFormat/>
    <w:uiPriority w:val="0"/>
    <w:pPr>
      <w:keepLines/>
      <w:spacing w:before="120" w:after="120" w:line="300" w:lineRule="atLeast"/>
      <w:ind w:left="0" w:firstLine="0" w:firstLineChars="0"/>
      <w:jc w:val="both"/>
    </w:pPr>
    <w:rPr>
      <w:rFonts w:ascii="Tahoma" w:hAnsi="Tahoma" w:eastAsia="宋" w:cs="Tahoma"/>
      <w:kern w:val="28"/>
      <w:sz w:val="21"/>
      <w:szCs w:val="20"/>
    </w:rPr>
  </w:style>
  <w:style w:type="paragraph" w:customStyle="1" w:styleId="894">
    <w:name w:val="样式 标题 3标题3H3h33rd level第二层条头小标题小节标题标题 3 Char Char一海港标...1"/>
    <w:basedOn w:val="7"/>
    <w:qFormat/>
    <w:uiPriority w:val="0"/>
    <w:pPr>
      <w:adjustRightInd w:val="0"/>
      <w:spacing w:line="360" w:lineRule="exact"/>
      <w:ind w:left="720" w:hanging="720"/>
      <w:jc w:val="both"/>
      <w:textAlignment w:val="baseline"/>
    </w:pPr>
    <w:rPr>
      <w:rFonts w:ascii="Tahoma" w:hAnsi="Tahoma" w:eastAsia="宋" w:cs="Tahoma"/>
      <w:b w:val="0"/>
      <w:bCs w:val="0"/>
      <w:sz w:val="24"/>
      <w:szCs w:val="20"/>
    </w:rPr>
  </w:style>
  <w:style w:type="paragraph" w:customStyle="1" w:styleId="895">
    <w:name w:val="x正文"/>
    <w:basedOn w:val="242"/>
    <w:link w:val="1306"/>
    <w:semiHidden/>
    <w:qFormat/>
    <w:uiPriority w:val="0"/>
    <w:pPr>
      <w:spacing w:line="360" w:lineRule="auto"/>
      <w:ind w:firstLine="480" w:firstLineChars="200"/>
    </w:pPr>
    <w:rPr>
      <w:rFonts w:ascii="Arial" w:hAnsi="Arial" w:eastAsia="Arial" w:cs="Arial"/>
      <w:bCs/>
      <w:snapToGrid w:val="0"/>
      <w:kern w:val="2"/>
      <w:sz w:val="24"/>
      <w:szCs w:val="24"/>
    </w:rPr>
  </w:style>
  <w:style w:type="paragraph" w:customStyle="1" w:styleId="896">
    <w:name w:val="样式 报告书表格 +"/>
    <w:basedOn w:val="1"/>
    <w:link w:val="1381"/>
    <w:qFormat/>
    <w:uiPriority w:val="0"/>
    <w:pPr>
      <w:overflowPunct w:val="0"/>
      <w:ind w:firstLine="480"/>
    </w:pPr>
    <w:rPr>
      <w:rFonts w:ascii="Calibri" w:hAnsi="Calibri" w:eastAsia="宋体" w:cs="黑体"/>
      <w:color w:val="000000"/>
      <w:sz w:val="24"/>
      <w:szCs w:val="24"/>
    </w:rPr>
  </w:style>
  <w:style w:type="paragraph" w:customStyle="1" w:styleId="897">
    <w:name w:val="z-窗体顶端11"/>
    <w:basedOn w:val="1"/>
    <w:next w:val="1"/>
    <w:link w:val="1360"/>
    <w:qFormat/>
    <w:uiPriority w:val="0"/>
    <w:pPr>
      <w:widowControl/>
      <w:pBdr>
        <w:bottom w:val="single" w:color="auto" w:sz="6" w:space="1"/>
      </w:pBdr>
      <w:spacing w:line="240" w:lineRule="auto"/>
      <w:ind w:firstLine="0" w:firstLineChars="0"/>
      <w:jc w:val="center"/>
    </w:pPr>
    <w:rPr>
      <w:rFonts w:ascii="Arial" w:hAnsi="Calibri" w:eastAsia="宋体" w:cs="黑体"/>
      <w:vanish/>
      <w:sz w:val="16"/>
      <w:szCs w:val="22"/>
    </w:rPr>
  </w:style>
  <w:style w:type="paragraph" w:customStyle="1" w:styleId="898">
    <w:name w:val="正文文本缩进 22"/>
    <w:basedOn w:val="1"/>
    <w:qFormat/>
    <w:uiPriority w:val="0"/>
    <w:pPr>
      <w:adjustRightInd w:val="0"/>
      <w:spacing w:line="460" w:lineRule="exact"/>
      <w:ind w:firstLine="480" w:firstLineChars="0"/>
      <w:jc w:val="both"/>
      <w:textAlignment w:val="baseline"/>
    </w:pPr>
    <w:rPr>
      <w:rFonts w:ascii="Tahoma" w:hAnsi="Tahoma" w:eastAsia="宋体" w:cs="Tahoma"/>
      <w:sz w:val="24"/>
      <w:szCs w:val="20"/>
    </w:rPr>
  </w:style>
  <w:style w:type="paragraph" w:customStyle="1" w:styleId="899">
    <w:name w:val="正文曹"/>
    <w:basedOn w:val="3"/>
    <w:qFormat/>
    <w:uiPriority w:val="0"/>
    <w:pPr>
      <w:adjustRightInd/>
      <w:spacing w:line="500" w:lineRule="exact"/>
      <w:ind w:firstLine="480" w:firstLineChars="200"/>
      <w:textAlignment w:val="auto"/>
    </w:pPr>
    <w:rPr>
      <w:rFonts w:ascii="Tahoma" w:hAnsi="Tahoma" w:cs="Tahoma"/>
      <w:spacing w:val="0"/>
      <w:kern w:val="2"/>
      <w:sz w:val="24"/>
      <w:szCs w:val="24"/>
    </w:rPr>
  </w:style>
  <w:style w:type="paragraph" w:customStyle="1" w:styleId="900">
    <w:name w:val="索引 11"/>
    <w:basedOn w:val="1"/>
    <w:next w:val="1"/>
    <w:qFormat/>
    <w:uiPriority w:val="0"/>
    <w:pPr>
      <w:spacing w:line="240" w:lineRule="auto"/>
      <w:ind w:firstLine="240" w:firstLineChars="100"/>
      <w:jc w:val="center"/>
    </w:pPr>
    <w:rPr>
      <w:rFonts w:ascii="Arial" w:hAnsi="Arial" w:eastAsia="宋体" w:cs="Tahoma"/>
      <w:sz w:val="21"/>
      <w:szCs w:val="20"/>
    </w:rPr>
  </w:style>
  <w:style w:type="paragraph" w:customStyle="1" w:styleId="901">
    <w:name w:val="Char2 Char Char Char1"/>
    <w:basedOn w:val="1"/>
    <w:qFormat/>
    <w:uiPriority w:val="0"/>
    <w:pPr>
      <w:autoSpaceDE w:val="0"/>
      <w:autoSpaceDN w:val="0"/>
      <w:adjustRightInd w:val="0"/>
      <w:snapToGrid w:val="0"/>
      <w:spacing w:before="50" w:after="50"/>
      <w:jc w:val="both"/>
    </w:pPr>
    <w:rPr>
      <w:rFonts w:ascii="Arial" w:hAnsi="Arial" w:eastAsia="宋" w:cs="Tahoma"/>
      <w:color w:val="000000"/>
      <w:sz w:val="24"/>
      <w:szCs w:val="24"/>
    </w:rPr>
  </w:style>
  <w:style w:type="paragraph" w:customStyle="1" w:styleId="902">
    <w:name w:val="脚注文本1"/>
    <w:basedOn w:val="1"/>
    <w:qFormat/>
    <w:uiPriority w:val="0"/>
    <w:pPr>
      <w:snapToGrid w:val="0"/>
      <w:spacing w:line="240" w:lineRule="auto"/>
      <w:ind w:firstLine="0" w:firstLineChars="0"/>
    </w:pPr>
    <w:rPr>
      <w:rFonts w:ascii="Tahoma" w:hAnsi="Tahoma" w:eastAsia="宋体" w:cs="Tahoma"/>
      <w:sz w:val="18"/>
      <w:szCs w:val="20"/>
    </w:rPr>
  </w:style>
  <w:style w:type="paragraph" w:customStyle="1" w:styleId="903">
    <w:name w:val="syh2级标题"/>
    <w:basedOn w:val="1"/>
    <w:link w:val="1262"/>
    <w:qFormat/>
    <w:uiPriority w:val="0"/>
    <w:pPr>
      <w:keepNext/>
      <w:widowControl/>
      <w:spacing w:line="520" w:lineRule="exact"/>
      <w:ind w:firstLine="0" w:firstLineChars="0"/>
      <w:outlineLvl w:val="1"/>
    </w:pPr>
    <w:rPr>
      <w:rFonts w:ascii="仿宋体" w:hAnsi="Symusic" w:eastAsia="仿宋体" w:cs="黑体"/>
      <w:b/>
      <w:sz w:val="24"/>
      <w:szCs w:val="24"/>
      <w:lang w:val="zh-CN"/>
    </w:rPr>
  </w:style>
  <w:style w:type="paragraph" w:customStyle="1" w:styleId="904">
    <w:name w:val="标题3+ Char"/>
    <w:basedOn w:val="7"/>
    <w:semiHidden/>
    <w:qFormat/>
    <w:uiPriority w:val="0"/>
    <w:pPr>
      <w:adjustRightInd w:val="0"/>
      <w:snapToGrid w:val="0"/>
      <w:spacing w:before="60" w:after="60" w:line="440" w:lineRule="exact"/>
      <w:ind w:left="560" w:firstLine="200" w:firstLineChars="200"/>
      <w:jc w:val="both"/>
    </w:pPr>
    <w:rPr>
      <w:rFonts w:ascii="Tahoma" w:hAnsi="Tahoma" w:eastAsia="Arial" w:cs="Tahoma"/>
      <w:b w:val="0"/>
      <w:szCs w:val="24"/>
    </w:rPr>
  </w:style>
  <w:style w:type="paragraph" w:customStyle="1" w:styleId="905">
    <w:name w:val="样式 居中 首行缩进:  0.01 厘米 段后: 6 磅"/>
    <w:basedOn w:val="1"/>
    <w:qFormat/>
    <w:uiPriority w:val="0"/>
    <w:pPr>
      <w:spacing w:after="120" w:line="240" w:lineRule="auto"/>
      <w:ind w:firstLine="4" w:firstLineChars="0"/>
      <w:jc w:val="center"/>
    </w:pPr>
    <w:rPr>
      <w:rFonts w:ascii="Tahoma" w:hAnsi="Tahoma" w:eastAsia="华文行楷" w:cs="Tahoma"/>
      <w:sz w:val="21"/>
      <w:szCs w:val="20"/>
    </w:rPr>
  </w:style>
  <w:style w:type="paragraph" w:customStyle="1" w:styleId="906">
    <w:name w:val="Char Char9 Char Char Char Char Char Char Char Char Char1 Char Char Char Char Char Char Char"/>
    <w:basedOn w:val="7"/>
    <w:qFormat/>
    <w:uiPriority w:val="0"/>
    <w:pPr>
      <w:tabs>
        <w:tab w:val="left" w:pos="360"/>
        <w:tab w:val="left" w:pos="900"/>
      </w:tabs>
      <w:snapToGrid w:val="0"/>
      <w:ind w:left="542" w:leftChars="-12" w:firstLine="200" w:firstLineChars="200"/>
    </w:pPr>
    <w:rPr>
      <w:rFonts w:ascii="Tahoma" w:hAnsi="Tahoma" w:eastAsia="仿宋体" w:cs="Tahoma"/>
      <w:b w:val="0"/>
      <w:bCs w:val="0"/>
      <w:snapToGrid w:val="0"/>
      <w:sz w:val="24"/>
      <w:szCs w:val="24"/>
    </w:rPr>
  </w:style>
  <w:style w:type="paragraph" w:customStyle="1" w:styleId="907">
    <w:name w:val="xl44"/>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textAlignment w:val="top"/>
    </w:pPr>
    <w:rPr>
      <w:rFonts w:ascii="Verdana" w:hAnsi="Verdana" w:eastAsia="Verdana" w:cs="Verdana"/>
      <w:kern w:val="0"/>
      <w:sz w:val="20"/>
      <w:szCs w:val="20"/>
    </w:rPr>
  </w:style>
  <w:style w:type="paragraph" w:customStyle="1" w:styleId="908">
    <w:name w:val="标题样式2"/>
    <w:basedOn w:val="6"/>
    <w:qFormat/>
    <w:uiPriority w:val="0"/>
    <w:pPr>
      <w:adjustRightInd w:val="0"/>
      <w:snapToGrid w:val="0"/>
      <w:spacing w:before="120" w:after="120"/>
      <w:jc w:val="both"/>
    </w:pPr>
    <w:rPr>
      <w:rFonts w:ascii="Tahoma" w:hAnsi="Tahoma" w:eastAsia="Arial" w:cs="Tahoma"/>
      <w:color w:val="0000FF"/>
      <w:kern w:val="2"/>
      <w:sz w:val="24"/>
      <w:szCs w:val="24"/>
      <w:lang w:val="zh-CN"/>
    </w:rPr>
  </w:style>
  <w:style w:type="paragraph" w:customStyle="1" w:styleId="909">
    <w:name w:val="样式 正文1 + 加粗1"/>
    <w:basedOn w:val="23"/>
    <w:link w:val="1382"/>
    <w:qFormat/>
    <w:uiPriority w:val="0"/>
    <w:pPr>
      <w:spacing w:beforeLines="20"/>
      <w:ind w:firstLine="480" w:firstLineChars="0"/>
      <w:jc w:val="both"/>
    </w:pPr>
    <w:rPr>
      <w:rFonts w:ascii="Calibri" w:hAnsi="Calibri" w:cs="黑体"/>
    </w:rPr>
  </w:style>
  <w:style w:type="paragraph" w:customStyle="1" w:styleId="910">
    <w:name w:val="表格内字体"/>
    <w:basedOn w:val="211"/>
    <w:next w:val="211"/>
    <w:link w:val="1203"/>
    <w:qFormat/>
    <w:uiPriority w:val="0"/>
    <w:pPr>
      <w:spacing w:line="360" w:lineRule="exact"/>
      <w:ind w:firstLine="0" w:firstLineChars="0"/>
      <w:jc w:val="center"/>
    </w:pPr>
    <w:rPr>
      <w:rFonts w:ascii="Arial" w:hAnsi="Arial" w:eastAsia="Arial" w:cs="黑体"/>
      <w:sz w:val="21"/>
    </w:rPr>
  </w:style>
  <w:style w:type="paragraph" w:customStyle="1" w:styleId="911">
    <w:name w:val="5"/>
    <w:basedOn w:val="1"/>
    <w:next w:val="36"/>
    <w:qFormat/>
    <w:uiPriority w:val="0"/>
    <w:pPr>
      <w:spacing w:line="240" w:lineRule="auto"/>
      <w:ind w:firstLine="548"/>
      <w:jc w:val="both"/>
    </w:pPr>
    <w:rPr>
      <w:rFonts w:ascii="黑体" w:hAnsi="黑体" w:eastAsia="宋体" w:cs="Tahoma"/>
      <w:kern w:val="0"/>
      <w:sz w:val="24"/>
      <w:szCs w:val="20"/>
    </w:rPr>
  </w:style>
  <w:style w:type="paragraph" w:customStyle="1" w:styleId="912">
    <w:name w:val="列表 51"/>
    <w:basedOn w:val="1"/>
    <w:qFormat/>
    <w:uiPriority w:val="0"/>
    <w:pPr>
      <w:widowControl/>
      <w:spacing w:line="240" w:lineRule="auto"/>
      <w:ind w:left="100" w:leftChars="800" w:hanging="200" w:hangingChars="200"/>
    </w:pPr>
    <w:rPr>
      <w:rFonts w:ascii="Tahoma" w:hAnsi="Tahoma" w:eastAsia="宋体" w:cs="Tahoma"/>
      <w:kern w:val="0"/>
      <w:sz w:val="20"/>
      <w:szCs w:val="20"/>
    </w:rPr>
  </w:style>
  <w:style w:type="paragraph" w:customStyle="1" w:styleId="913">
    <w:name w:val="z-窗体底端1"/>
    <w:basedOn w:val="1"/>
    <w:next w:val="1"/>
    <w:link w:val="1479"/>
    <w:qFormat/>
    <w:uiPriority w:val="0"/>
    <w:pPr>
      <w:widowControl/>
      <w:pBdr>
        <w:top w:val="single" w:color="auto" w:sz="6" w:space="1"/>
      </w:pBdr>
      <w:spacing w:line="240" w:lineRule="auto"/>
      <w:ind w:firstLine="0" w:firstLineChars="0"/>
      <w:jc w:val="center"/>
    </w:pPr>
    <w:rPr>
      <w:rFonts w:ascii="黑体" w:hAnsi="黑体" w:eastAsia="宋体" w:cs="黑体"/>
      <w:vanish/>
      <w:kern w:val="0"/>
      <w:sz w:val="16"/>
      <w:szCs w:val="16"/>
    </w:rPr>
  </w:style>
  <w:style w:type="paragraph" w:customStyle="1" w:styleId="914">
    <w:name w:val="样式 标题 4 + 蓝色"/>
    <w:basedOn w:val="8"/>
    <w:link w:val="1372"/>
    <w:qFormat/>
    <w:uiPriority w:val="0"/>
    <w:pPr>
      <w:spacing w:before="0" w:after="0" w:line="520" w:lineRule="exact"/>
      <w:ind w:firstLine="0" w:firstLineChars="0"/>
    </w:pPr>
    <w:rPr>
      <w:rFonts w:ascii="Batang" w:hAnsi="黑体" w:eastAsia="Batang" w:cs="黑体"/>
      <w:bCs w:val="0"/>
      <w:color w:val="0000FF"/>
      <w:sz w:val="24"/>
      <w:szCs w:val="24"/>
    </w:rPr>
  </w:style>
  <w:style w:type="paragraph" w:customStyle="1" w:styleId="915">
    <w:name w:val="表格目录"/>
    <w:basedOn w:val="1"/>
    <w:next w:val="1"/>
    <w:qFormat/>
    <w:uiPriority w:val="0"/>
    <w:pPr>
      <w:widowControl/>
      <w:spacing w:line="240" w:lineRule="auto"/>
      <w:ind w:firstLine="0" w:firstLineChars="0"/>
      <w:jc w:val="center"/>
    </w:pPr>
    <w:rPr>
      <w:rFonts w:ascii="Tahoma" w:hAnsi="Tahoma" w:eastAsia="宋体" w:cs="Tahoma"/>
      <w:b/>
      <w:kern w:val="0"/>
      <w:sz w:val="22"/>
      <w:szCs w:val="20"/>
    </w:rPr>
  </w:style>
  <w:style w:type="paragraph" w:customStyle="1" w:styleId="916">
    <w:name w:val="正文 + 黑色"/>
    <w:basedOn w:val="1"/>
    <w:qFormat/>
    <w:uiPriority w:val="0"/>
    <w:pPr>
      <w:spacing w:line="240" w:lineRule="auto"/>
      <w:ind w:firstLine="492"/>
      <w:jc w:val="both"/>
    </w:pPr>
    <w:rPr>
      <w:rFonts w:ascii="Arial" w:hAnsi="Tahoma" w:eastAsia="宋体" w:cs="Tahoma"/>
      <w:color w:val="000000"/>
      <w:spacing w:val="-2"/>
      <w:sz w:val="25"/>
      <w:szCs w:val="25"/>
    </w:rPr>
  </w:style>
  <w:style w:type="paragraph" w:customStyle="1" w:styleId="917">
    <w:name w:val="目录2"/>
    <w:basedOn w:val="75"/>
    <w:next w:val="1"/>
    <w:semiHidden/>
    <w:qFormat/>
    <w:uiPriority w:val="0"/>
    <w:pPr>
      <w:widowControl/>
      <w:tabs>
        <w:tab w:val="left" w:leader="dot" w:pos="8492"/>
      </w:tabs>
      <w:adjustRightInd w:val="0"/>
      <w:spacing w:beforeLines="50" w:line="500" w:lineRule="exact"/>
      <w:ind w:left="0" w:leftChars="0" w:firstLine="420"/>
      <w:jc w:val="both"/>
      <w:textAlignment w:val="baseline"/>
    </w:pPr>
    <w:rPr>
      <w:rFonts w:ascii="Arial" w:hAnsi="黑体" w:eastAsia="宋体" w:cs="Tahoma"/>
      <w:smallCaps/>
      <w:color w:val="000000"/>
      <w:kern w:val="0"/>
      <w:sz w:val="21"/>
      <w:szCs w:val="20"/>
      <w:u w:color="000000"/>
    </w:rPr>
  </w:style>
  <w:style w:type="paragraph" w:customStyle="1" w:styleId="918">
    <w:name w:val="样式 正文文字 +"/>
    <w:basedOn w:val="36"/>
    <w:qFormat/>
    <w:uiPriority w:val="0"/>
    <w:pPr>
      <w:adjustRightInd w:val="0"/>
      <w:spacing w:before="60" w:after="60" w:line="264" w:lineRule="auto"/>
      <w:ind w:firstLine="110" w:firstLineChars="110"/>
      <w:jc w:val="both"/>
      <w:textAlignment w:val="baseline"/>
    </w:pPr>
    <w:rPr>
      <w:rFonts w:ascii="Tahoma" w:hAnsi="Tahoma" w:eastAsia="宋" w:cs="Tahoma"/>
      <w:kern w:val="0"/>
      <w:szCs w:val="20"/>
    </w:rPr>
  </w:style>
  <w:style w:type="paragraph" w:customStyle="1" w:styleId="919">
    <w:name w:val="样式 正文(首行缩进) + 8 磅 加粗 首行缩进:  2 字符1"/>
    <w:basedOn w:val="1"/>
    <w:semiHidden/>
    <w:qFormat/>
    <w:uiPriority w:val="0"/>
    <w:pPr>
      <w:adjustRightInd w:val="0"/>
      <w:snapToGrid w:val="0"/>
      <w:spacing w:line="240" w:lineRule="auto"/>
      <w:ind w:firstLine="200"/>
      <w:jc w:val="both"/>
    </w:pPr>
    <w:rPr>
      <w:rFonts w:ascii="Tahoma" w:hAnsi="Tahoma" w:eastAsia="宋体" w:cs="Arial"/>
      <w:b/>
      <w:bCs/>
      <w:snapToGrid w:val="0"/>
      <w:kern w:val="0"/>
      <w:sz w:val="16"/>
      <w:szCs w:val="20"/>
    </w:rPr>
  </w:style>
  <w:style w:type="paragraph" w:customStyle="1" w:styleId="920">
    <w:name w:val="标题样式3"/>
    <w:basedOn w:val="7"/>
    <w:qFormat/>
    <w:uiPriority w:val="0"/>
    <w:pPr>
      <w:spacing w:before="60" w:after="60"/>
      <w:jc w:val="both"/>
    </w:pPr>
    <w:rPr>
      <w:rFonts w:ascii="Tahoma" w:hAnsi="Tahoma" w:eastAsia="Arial" w:cs="Tahoma"/>
      <w:color w:val="0000FF"/>
      <w:kern w:val="0"/>
      <w:sz w:val="24"/>
      <w:szCs w:val="24"/>
    </w:rPr>
  </w:style>
  <w:style w:type="paragraph" w:customStyle="1" w:styleId="921">
    <w:name w:val="表格内容格式"/>
    <w:basedOn w:val="1"/>
    <w:semiHidden/>
    <w:qFormat/>
    <w:uiPriority w:val="0"/>
    <w:pPr>
      <w:adjustRightInd w:val="0"/>
      <w:spacing w:line="240" w:lineRule="atLeast"/>
      <w:ind w:firstLine="0" w:firstLineChars="0"/>
      <w:jc w:val="both"/>
      <w:textAlignment w:val="baseline"/>
    </w:pPr>
    <w:rPr>
      <w:rFonts w:ascii="Arial" w:hAnsi="Arial" w:eastAsia="宋体" w:cs="Tahoma"/>
      <w:snapToGrid w:val="0"/>
      <w:color w:val="000000"/>
      <w:kern w:val="0"/>
      <w:sz w:val="24"/>
      <w:szCs w:val="20"/>
    </w:rPr>
  </w:style>
  <w:style w:type="paragraph" w:customStyle="1" w:styleId="922">
    <w:name w:val="表文2"/>
    <w:basedOn w:val="1"/>
    <w:qFormat/>
    <w:uiPriority w:val="0"/>
    <w:pPr>
      <w:widowControl/>
      <w:spacing w:line="360" w:lineRule="exact"/>
      <w:ind w:firstLine="0" w:firstLineChars="0"/>
      <w:jc w:val="center"/>
    </w:pPr>
    <w:rPr>
      <w:rFonts w:ascii="黑体" w:hAnsi="黑体" w:eastAsia="宋体" w:cs="Tahoma"/>
      <w:color w:val="000000"/>
      <w:kern w:val="24"/>
      <w:sz w:val="21"/>
      <w:szCs w:val="20"/>
    </w:rPr>
  </w:style>
  <w:style w:type="paragraph" w:customStyle="1" w:styleId="923">
    <w:name w:val="表格04左"/>
    <w:basedOn w:val="620"/>
    <w:qFormat/>
    <w:uiPriority w:val="0"/>
    <w:pPr>
      <w:snapToGrid w:val="0"/>
      <w:jc w:val="left"/>
    </w:pPr>
    <w:rPr>
      <w:rFonts w:cs="Arial"/>
      <w:spacing w:val="0"/>
    </w:rPr>
  </w:style>
  <w:style w:type="paragraph" w:customStyle="1" w:styleId="924">
    <w:name w:val="正文文本缩进2"/>
    <w:basedOn w:val="1"/>
    <w:qFormat/>
    <w:uiPriority w:val="0"/>
    <w:pPr>
      <w:spacing w:after="120" w:line="240" w:lineRule="auto"/>
      <w:ind w:left="420" w:firstLine="0" w:firstLineChars="0"/>
      <w:jc w:val="both"/>
    </w:pPr>
    <w:rPr>
      <w:rFonts w:ascii="Tahoma" w:hAnsi="Tahoma" w:eastAsia="宋体" w:cs="Tahoma"/>
      <w:sz w:val="21"/>
      <w:szCs w:val="21"/>
    </w:rPr>
  </w:style>
  <w:style w:type="paragraph" w:customStyle="1" w:styleId="925">
    <w:name w:val="缩进"/>
    <w:basedOn w:val="1"/>
    <w:qFormat/>
    <w:uiPriority w:val="0"/>
    <w:pPr>
      <w:autoSpaceDE w:val="0"/>
      <w:autoSpaceDN w:val="0"/>
      <w:adjustRightInd w:val="0"/>
      <w:spacing w:line="400" w:lineRule="atLeast"/>
      <w:ind w:firstLine="425"/>
      <w:jc w:val="both"/>
      <w:textAlignment w:val="baseline"/>
    </w:pPr>
    <w:rPr>
      <w:rFonts w:ascii="Arial" w:hAnsi="Arial" w:eastAsia="宋体" w:cs="Arial"/>
      <w:sz w:val="24"/>
      <w:szCs w:val="24"/>
    </w:rPr>
  </w:style>
  <w:style w:type="paragraph" w:customStyle="1" w:styleId="926">
    <w:name w:val="表加粗"/>
    <w:basedOn w:val="13"/>
    <w:qFormat/>
    <w:uiPriority w:val="0"/>
    <w:pPr>
      <w:tabs>
        <w:tab w:val="left" w:pos="1584"/>
      </w:tabs>
      <w:topLinePunct/>
      <w:snapToGrid w:val="0"/>
      <w:spacing w:before="0" w:after="0" w:line="360" w:lineRule="exact"/>
      <w:ind w:firstLine="0" w:firstLineChars="0"/>
      <w:jc w:val="center"/>
      <w:textAlignment w:val="baseline"/>
      <w:outlineLvl w:val="9"/>
    </w:pPr>
    <w:rPr>
      <w:rFonts w:ascii="黑体" w:hAnsi="黑体" w:eastAsia="宋" w:cs="Tahoma"/>
      <w:b/>
      <w:color w:val="000000"/>
      <w:szCs w:val="20"/>
    </w:rPr>
  </w:style>
  <w:style w:type="paragraph" w:customStyle="1" w:styleId="927">
    <w:name w:val="标题-3"/>
    <w:basedOn w:val="7"/>
    <w:qFormat/>
    <w:uiPriority w:val="0"/>
    <w:pPr>
      <w:snapToGrid w:val="0"/>
      <w:jc w:val="both"/>
    </w:pPr>
    <w:rPr>
      <w:rFonts w:ascii="Arial" w:hAnsi="Arial" w:eastAsia="Arial" w:cs="Tahoma"/>
      <w:kern w:val="0"/>
      <w:sz w:val="24"/>
      <w:szCs w:val="24"/>
    </w:rPr>
  </w:style>
  <w:style w:type="paragraph" w:customStyle="1" w:styleId="928">
    <w:name w:val="样式19"/>
    <w:basedOn w:val="6"/>
    <w:semiHidden/>
    <w:qFormat/>
    <w:uiPriority w:val="0"/>
    <w:pPr>
      <w:tabs>
        <w:tab w:val="left" w:pos="630"/>
        <w:tab w:val="left" w:pos="840"/>
        <w:tab w:val="left" w:pos="1287"/>
        <w:tab w:val="left" w:pos="3920"/>
        <w:tab w:val="left" w:pos="5670"/>
      </w:tabs>
      <w:adjustRightInd w:val="0"/>
      <w:snapToGrid w:val="0"/>
      <w:spacing w:before="60" w:after="60" w:line="520" w:lineRule="exact"/>
      <w:ind w:firstLine="567"/>
      <w:jc w:val="both"/>
    </w:pPr>
    <w:rPr>
      <w:rFonts w:ascii="Tahoma" w:hAnsi="Tahoma" w:eastAsia="TimesNewRomanPSMT" w:cs="Tahoma"/>
      <w:color w:val="000000"/>
      <w:szCs w:val="30"/>
      <w:lang w:val="zh-CN"/>
    </w:rPr>
  </w:style>
  <w:style w:type="paragraph" w:customStyle="1" w:styleId="929">
    <w:name w:val="样式 正文文本 +"/>
    <w:basedOn w:val="36"/>
    <w:link w:val="1289"/>
    <w:qFormat/>
    <w:uiPriority w:val="0"/>
    <w:pPr>
      <w:adjustRightInd w:val="0"/>
      <w:snapToGrid w:val="0"/>
      <w:spacing w:before="60" w:after="60" w:line="264" w:lineRule="auto"/>
      <w:jc w:val="both"/>
      <w:textAlignment w:val="baseline"/>
    </w:pPr>
    <w:rPr>
      <w:rFonts w:ascii="Calibri" w:hAnsi="Calibri" w:eastAsia="宋" w:cs="黑体"/>
      <w:snapToGrid w:val="0"/>
      <w:spacing w:val="-6"/>
      <w:sz w:val="18"/>
    </w:rPr>
  </w:style>
  <w:style w:type="paragraph" w:customStyle="1" w:styleId="930">
    <w:name w:val="文件"/>
    <w:basedOn w:val="1"/>
    <w:qFormat/>
    <w:uiPriority w:val="0"/>
    <w:pPr>
      <w:widowControl/>
      <w:tabs>
        <w:tab w:val="left" w:pos="300"/>
      </w:tabs>
      <w:ind w:left="900" w:firstLine="0" w:firstLineChars="0"/>
      <w:jc w:val="both"/>
    </w:pPr>
    <w:rPr>
      <w:rFonts w:ascii="Courier New" w:hAnsi="Arial" w:eastAsia="Courier New" w:cs="Tahoma"/>
      <w:kern w:val="0"/>
      <w:sz w:val="30"/>
      <w:szCs w:val="24"/>
    </w:rPr>
  </w:style>
  <w:style w:type="paragraph" w:customStyle="1" w:styleId="931">
    <w:name w:val="正文样式3"/>
    <w:basedOn w:val="1"/>
    <w:qFormat/>
    <w:uiPriority w:val="0"/>
    <w:pPr>
      <w:keepLines/>
      <w:adjustRightInd w:val="0"/>
      <w:spacing w:line="20" w:lineRule="atLeast"/>
      <w:ind w:firstLine="0" w:firstLineChars="0"/>
      <w:jc w:val="center"/>
      <w:textAlignment w:val="baseline"/>
    </w:pPr>
    <w:rPr>
      <w:rFonts w:ascii="Tahoma" w:hAnsi="Tahoma" w:eastAsia="宋体" w:cs="Tahoma"/>
      <w:kern w:val="0"/>
      <w:sz w:val="24"/>
      <w:szCs w:val="20"/>
    </w:rPr>
  </w:style>
  <w:style w:type="paragraph" w:customStyle="1" w:styleId="932">
    <w:name w:val="样式 正文文本正文文字 + 仿宋_GB2312 四号 红色 首行缩进:  2 字符"/>
    <w:basedOn w:val="36"/>
    <w:qFormat/>
    <w:uiPriority w:val="0"/>
    <w:pPr>
      <w:adjustRightInd w:val="0"/>
      <w:snapToGrid w:val="0"/>
      <w:spacing w:before="60" w:after="60" w:line="264" w:lineRule="auto"/>
      <w:ind w:firstLine="560"/>
      <w:jc w:val="both"/>
      <w:textAlignment w:val="baseline"/>
    </w:pPr>
    <w:rPr>
      <w:rFonts w:ascii="宋" w:hAnsi="Tahoma" w:eastAsia="宋" w:cs="Tahoma"/>
      <w:snapToGrid w:val="0"/>
      <w:color w:val="FF0000"/>
      <w:kern w:val="0"/>
      <w:szCs w:val="20"/>
    </w:rPr>
  </w:style>
  <w:style w:type="paragraph" w:customStyle="1" w:styleId="933">
    <w:name w:val="样式 标题 4 + 行距: 固定值 24 磅"/>
    <w:basedOn w:val="8"/>
    <w:qFormat/>
    <w:uiPriority w:val="0"/>
    <w:pPr>
      <w:spacing w:before="0" w:after="0" w:line="560" w:lineRule="exact"/>
      <w:ind w:firstLine="0" w:firstLineChars="0"/>
      <w:jc w:val="both"/>
    </w:pPr>
    <w:rPr>
      <w:rFonts w:eastAsia="宋体" w:cs="Arial"/>
      <w:bCs w:val="0"/>
      <w:sz w:val="24"/>
      <w:szCs w:val="20"/>
    </w:rPr>
  </w:style>
  <w:style w:type="paragraph" w:customStyle="1" w:styleId="934">
    <w:name w:val="小标题(1)"/>
    <w:basedOn w:val="36"/>
    <w:qFormat/>
    <w:uiPriority w:val="0"/>
    <w:pPr>
      <w:adjustRightInd w:val="0"/>
      <w:snapToGrid w:val="0"/>
      <w:spacing w:before="60" w:after="60" w:line="264" w:lineRule="auto"/>
      <w:ind w:firstLine="240" w:firstLineChars="100"/>
      <w:jc w:val="both"/>
      <w:textAlignment w:val="baseline"/>
    </w:pPr>
    <w:rPr>
      <w:rFonts w:ascii="Tahoma" w:hAnsi="Tahoma" w:eastAsia="宋" w:cs="Tahoma"/>
      <w:snapToGrid w:val="0"/>
      <w:kern w:val="0"/>
      <w:szCs w:val="20"/>
    </w:rPr>
  </w:style>
  <w:style w:type="paragraph" w:customStyle="1" w:styleId="935">
    <w:name w:val="样式 标题 1文章标题-*+章标题 1章节标题标题2b1H1Heading 1 (NN)h11st leve..."/>
    <w:basedOn w:val="5"/>
    <w:qFormat/>
    <w:uiPriority w:val="0"/>
    <w:pPr>
      <w:pageBreakBefore/>
      <w:snapToGrid w:val="0"/>
      <w:spacing w:before="180" w:after="180" w:line="440" w:lineRule="exact"/>
      <w:jc w:val="both"/>
    </w:pPr>
    <w:rPr>
      <w:rFonts w:ascii="仿宋体" w:hAnsi="仿宋体" w:eastAsia="宋体" w:cs="Tahoma"/>
      <w:bCs w:val="0"/>
      <w:kern w:val="2"/>
      <w:sz w:val="30"/>
      <w:szCs w:val="32"/>
    </w:rPr>
  </w:style>
  <w:style w:type="paragraph" w:customStyle="1" w:styleId="936">
    <w:name w:val="表名称 Char"/>
    <w:basedOn w:val="1"/>
    <w:qFormat/>
    <w:uiPriority w:val="0"/>
    <w:pPr>
      <w:tabs>
        <w:tab w:val="left" w:pos="-120"/>
      </w:tabs>
      <w:overflowPunct w:val="0"/>
      <w:topLinePunct/>
      <w:autoSpaceDE w:val="0"/>
      <w:adjustRightInd w:val="0"/>
      <w:snapToGrid w:val="0"/>
      <w:spacing w:before="120" w:after="120" w:line="240" w:lineRule="auto"/>
      <w:ind w:firstLine="0" w:firstLineChars="0"/>
      <w:jc w:val="center"/>
      <w:textAlignment w:val="baseline"/>
    </w:pPr>
    <w:rPr>
      <w:rFonts w:ascii="Tahoma" w:hAnsi="Tahoma" w:eastAsia="宋体" w:cs="Tahoma"/>
      <w:b/>
      <w:kern w:val="0"/>
      <w:sz w:val="24"/>
      <w:szCs w:val="24"/>
    </w:rPr>
  </w:style>
  <w:style w:type="paragraph" w:customStyle="1" w:styleId="937">
    <w:name w:val="样式 标题 3 + 段前: 1 行"/>
    <w:basedOn w:val="7"/>
    <w:qFormat/>
    <w:uiPriority w:val="0"/>
    <w:pPr>
      <w:tabs>
        <w:tab w:val="left" w:pos="720"/>
      </w:tabs>
      <w:spacing w:beforeLines="50" w:line="240" w:lineRule="auto"/>
      <w:ind w:left="720" w:hanging="720"/>
      <w:jc w:val="both"/>
    </w:pPr>
    <w:rPr>
      <w:rFonts w:ascii="Arial" w:hAnsi="Arial" w:eastAsia="宋" w:cs="Tahoma"/>
      <w:b w:val="0"/>
      <w:bCs w:val="0"/>
      <w:sz w:val="24"/>
      <w:szCs w:val="20"/>
    </w:rPr>
  </w:style>
  <w:style w:type="paragraph" w:customStyle="1" w:styleId="938">
    <w:name w:val="样式 标题 2 + 两端对齐 段前: 12 磅 段后: 12 磅 行距: 多倍行距 1.3 字行"/>
    <w:basedOn w:val="6"/>
    <w:qFormat/>
    <w:uiPriority w:val="0"/>
    <w:pPr>
      <w:adjustRightInd w:val="0"/>
      <w:spacing w:before="120" w:after="120" w:line="312" w:lineRule="auto"/>
      <w:jc w:val="both"/>
      <w:textAlignment w:val="baseline"/>
    </w:pPr>
    <w:rPr>
      <w:rFonts w:ascii="Tahoma" w:hAnsi="Tahoma" w:eastAsia="Arial" w:cs="Tahoma"/>
      <w:bCs w:val="0"/>
      <w:color w:val="000000"/>
      <w:kern w:val="2"/>
      <w:sz w:val="28"/>
      <w:szCs w:val="20"/>
    </w:rPr>
  </w:style>
  <w:style w:type="paragraph" w:customStyle="1" w:styleId="939">
    <w:name w:val="表格方案样式2"/>
    <w:basedOn w:val="1"/>
    <w:qFormat/>
    <w:uiPriority w:val="0"/>
    <w:pPr>
      <w:tabs>
        <w:tab w:val="left" w:pos="567"/>
      </w:tabs>
      <w:spacing w:line="240" w:lineRule="auto"/>
      <w:ind w:firstLine="0" w:firstLineChars="0"/>
      <w:jc w:val="center"/>
    </w:pPr>
    <w:rPr>
      <w:rFonts w:ascii="Tahoma" w:hAnsi="Tahoma" w:eastAsia="ӗԲ" w:cs="Tahoma"/>
      <w:sz w:val="24"/>
      <w:szCs w:val="20"/>
    </w:rPr>
  </w:style>
  <w:style w:type="paragraph" w:customStyle="1" w:styleId="940">
    <w:name w:val="正文文本缩进 23"/>
    <w:basedOn w:val="1"/>
    <w:qFormat/>
    <w:uiPriority w:val="0"/>
    <w:pPr>
      <w:spacing w:after="120" w:line="480" w:lineRule="auto"/>
      <w:ind w:left="420" w:leftChars="200" w:firstLine="0" w:firstLineChars="0"/>
      <w:jc w:val="both"/>
    </w:pPr>
    <w:rPr>
      <w:rFonts w:ascii="Tahoma" w:hAnsi="Tahoma" w:eastAsia="宋体" w:cs="Tahoma"/>
      <w:sz w:val="21"/>
      <w:szCs w:val="20"/>
    </w:rPr>
  </w:style>
  <w:style w:type="paragraph" w:customStyle="1" w:styleId="941">
    <w:name w:val="仪征1.1.1"/>
    <w:basedOn w:val="7"/>
    <w:qFormat/>
    <w:uiPriority w:val="0"/>
    <w:pPr>
      <w:tabs>
        <w:tab w:val="left" w:pos="720"/>
      </w:tabs>
      <w:adjustRightInd w:val="0"/>
      <w:spacing w:line="360" w:lineRule="exact"/>
      <w:ind w:left="720" w:hanging="720"/>
      <w:jc w:val="both"/>
      <w:textAlignment w:val="baseline"/>
    </w:pPr>
    <w:rPr>
      <w:rFonts w:ascii="Tahoma" w:hAnsi="Tahoma" w:eastAsia="仿宋体" w:cs="Tahoma"/>
      <w:bCs w:val="0"/>
      <w:kern w:val="0"/>
      <w:sz w:val="24"/>
      <w:szCs w:val="20"/>
    </w:rPr>
  </w:style>
  <w:style w:type="paragraph" w:customStyle="1" w:styleId="942">
    <w:name w:val="正文文本缩进 211"/>
    <w:basedOn w:val="1"/>
    <w:qFormat/>
    <w:uiPriority w:val="0"/>
    <w:pPr>
      <w:adjustRightInd w:val="0"/>
      <w:spacing w:line="460" w:lineRule="exact"/>
      <w:ind w:firstLine="480" w:firstLineChars="0"/>
      <w:jc w:val="both"/>
      <w:textAlignment w:val="baseline"/>
    </w:pPr>
    <w:rPr>
      <w:rFonts w:ascii="Tahoma" w:hAnsi="Tahoma" w:eastAsia="宋体" w:cs="Tahoma"/>
      <w:sz w:val="24"/>
      <w:szCs w:val="20"/>
    </w:rPr>
  </w:style>
  <w:style w:type="paragraph" w:customStyle="1" w:styleId="943">
    <w:name w:val="表体宋旭峰"/>
    <w:basedOn w:val="1"/>
    <w:qFormat/>
    <w:uiPriority w:val="0"/>
    <w:pPr>
      <w:overflowPunct w:val="0"/>
      <w:spacing w:line="280" w:lineRule="atLeast"/>
      <w:ind w:firstLine="0" w:firstLineChars="0"/>
      <w:jc w:val="center"/>
      <w:textAlignment w:val="baseline"/>
    </w:pPr>
    <w:rPr>
      <w:rFonts w:ascii="Arial" w:hAnsi="仿宋" w:eastAsia="宋体" w:cs="Tahoma"/>
      <w:snapToGrid w:val="0"/>
      <w:kern w:val="24"/>
      <w:sz w:val="18"/>
      <w:szCs w:val="20"/>
    </w:rPr>
  </w:style>
  <w:style w:type="paragraph" w:customStyle="1" w:styleId="944">
    <w:name w:val="样式 小四"/>
    <w:basedOn w:val="1"/>
    <w:qFormat/>
    <w:uiPriority w:val="0"/>
    <w:pPr>
      <w:adjustRightInd w:val="0"/>
      <w:spacing w:line="480" w:lineRule="atLeast"/>
      <w:ind w:firstLine="510" w:firstLineChars="0"/>
      <w:jc w:val="both"/>
      <w:textAlignment w:val="baseline"/>
    </w:pPr>
    <w:rPr>
      <w:rFonts w:ascii="Tahoma" w:hAnsi="Tahoma" w:eastAsia="宋体" w:cs="Tahoma"/>
      <w:kern w:val="0"/>
      <w:sz w:val="24"/>
      <w:szCs w:val="21"/>
    </w:rPr>
  </w:style>
  <w:style w:type="paragraph" w:customStyle="1" w:styleId="945">
    <w:name w:val="列表接续 31"/>
    <w:basedOn w:val="1"/>
    <w:qFormat/>
    <w:uiPriority w:val="0"/>
    <w:pPr>
      <w:widowControl/>
      <w:spacing w:after="120" w:line="240" w:lineRule="auto"/>
      <w:ind w:left="1260" w:leftChars="600" w:firstLine="0" w:firstLineChars="0"/>
    </w:pPr>
    <w:rPr>
      <w:rFonts w:ascii="Tahoma" w:hAnsi="Tahoma" w:eastAsia="宋体" w:cs="Tahoma"/>
      <w:kern w:val="0"/>
      <w:sz w:val="20"/>
      <w:szCs w:val="20"/>
    </w:rPr>
  </w:style>
  <w:style w:type="paragraph" w:customStyle="1" w:styleId="946">
    <w:name w:val="表题"/>
    <w:basedOn w:val="1"/>
    <w:qFormat/>
    <w:uiPriority w:val="0"/>
    <w:pPr>
      <w:tabs>
        <w:tab w:val="left" w:pos="4305"/>
      </w:tabs>
      <w:adjustRightInd w:val="0"/>
      <w:snapToGrid w:val="0"/>
      <w:spacing w:line="240" w:lineRule="auto"/>
      <w:ind w:firstLine="480"/>
      <w:jc w:val="center"/>
    </w:pPr>
    <w:rPr>
      <w:rFonts w:ascii="Arial" w:hAnsi="Arial" w:eastAsia="宋体" w:cs="Tahoma"/>
      <w:color w:val="000000"/>
      <w:sz w:val="24"/>
      <w:szCs w:val="24"/>
      <w:shd w:val="pct10" w:color="auto" w:fill="FFFFFF"/>
    </w:rPr>
  </w:style>
  <w:style w:type="paragraph" w:customStyle="1" w:styleId="947">
    <w:name w:val="正文(1)"/>
    <w:basedOn w:val="1"/>
    <w:qFormat/>
    <w:uiPriority w:val="0"/>
    <w:pPr>
      <w:adjustRightInd w:val="0"/>
      <w:snapToGrid w:val="0"/>
      <w:spacing w:line="240" w:lineRule="auto"/>
      <w:ind w:firstLine="0" w:firstLineChars="0"/>
      <w:jc w:val="center"/>
    </w:pPr>
    <w:rPr>
      <w:rFonts w:ascii="Arial" w:hAnsi="Tahoma" w:eastAsia="宋体" w:cs="Tahoma"/>
      <w:snapToGrid w:val="0"/>
      <w:kern w:val="0"/>
      <w:sz w:val="21"/>
      <w:szCs w:val="20"/>
    </w:rPr>
  </w:style>
  <w:style w:type="paragraph" w:customStyle="1" w:styleId="948">
    <w:name w:val="表粗"/>
    <w:basedOn w:val="1"/>
    <w:qFormat/>
    <w:uiPriority w:val="0"/>
    <w:pPr>
      <w:spacing w:line="360" w:lineRule="exact"/>
      <w:ind w:firstLine="0" w:firstLineChars="0"/>
      <w:jc w:val="center"/>
      <w:outlineLvl w:val="8"/>
    </w:pPr>
    <w:rPr>
      <w:rFonts w:ascii="黑体" w:hAnsi="黑体" w:eastAsia="宋" w:cs="Tahoma"/>
      <w:b/>
      <w:sz w:val="21"/>
      <w:szCs w:val="20"/>
    </w:rPr>
  </w:style>
  <w:style w:type="paragraph" w:customStyle="1" w:styleId="949">
    <w:name w:val="样式 正文标准 + 首行缩进:  2 字符"/>
    <w:basedOn w:val="1"/>
    <w:qFormat/>
    <w:uiPriority w:val="0"/>
    <w:pPr>
      <w:tabs>
        <w:tab w:val="left" w:pos="547"/>
        <w:tab w:val="left" w:pos="1080"/>
      </w:tabs>
      <w:spacing w:line="240" w:lineRule="auto"/>
      <w:jc w:val="both"/>
    </w:pPr>
    <w:rPr>
      <w:rFonts w:ascii="Tahoma" w:hAnsi="Tahoma" w:eastAsia="宋体" w:cs="Tahoma"/>
      <w:szCs w:val="20"/>
    </w:rPr>
  </w:style>
  <w:style w:type="paragraph" w:customStyle="1" w:styleId="950">
    <w:name w:val="样式 标题 3标题3H3h33rd level第二层条头 + 小四 加粗 左侧:  0 厘米 首行缩进:  0..."/>
    <w:basedOn w:val="7"/>
    <w:qFormat/>
    <w:uiPriority w:val="0"/>
    <w:pPr>
      <w:tabs>
        <w:tab w:val="left" w:pos="607"/>
      </w:tabs>
      <w:adjustRightInd w:val="0"/>
      <w:spacing w:line="360" w:lineRule="exact"/>
      <w:ind w:left="607" w:hanging="607"/>
      <w:jc w:val="both"/>
      <w:textAlignment w:val="baseline"/>
    </w:pPr>
    <w:rPr>
      <w:rFonts w:ascii="Tahoma" w:hAnsi="Tahoma" w:eastAsia="宋" w:cs="Tahoma"/>
      <w:b w:val="0"/>
      <w:bCs w:val="0"/>
      <w:kern w:val="0"/>
      <w:sz w:val="24"/>
      <w:szCs w:val="20"/>
    </w:rPr>
  </w:style>
  <w:style w:type="paragraph" w:customStyle="1" w:styleId="951">
    <w:name w:val="正文文本 24"/>
    <w:basedOn w:val="1"/>
    <w:qFormat/>
    <w:uiPriority w:val="0"/>
    <w:pPr>
      <w:spacing w:after="120" w:line="480" w:lineRule="auto"/>
      <w:ind w:firstLine="0" w:firstLineChars="0"/>
      <w:jc w:val="both"/>
    </w:pPr>
    <w:rPr>
      <w:rFonts w:ascii="Tahoma" w:hAnsi="Tahoma" w:eastAsia="宋体" w:cs="Tahoma"/>
      <w:sz w:val="21"/>
      <w:szCs w:val="20"/>
    </w:rPr>
  </w:style>
  <w:style w:type="paragraph" w:customStyle="1" w:styleId="952">
    <w:name w:val="样式 标题 1 + 宋体 小四 加粗 左1"/>
    <w:basedOn w:val="5"/>
    <w:qFormat/>
    <w:uiPriority w:val="0"/>
    <w:pPr>
      <w:pageBreakBefore/>
      <w:snapToGrid w:val="0"/>
      <w:spacing w:before="180" w:after="180" w:line="440" w:lineRule="exact"/>
    </w:pPr>
    <w:rPr>
      <w:rFonts w:ascii="Tahoma" w:hAnsi="Tahoma" w:eastAsia="宋体" w:cs="Arial"/>
      <w:bCs w:val="0"/>
      <w:kern w:val="2"/>
      <w:sz w:val="24"/>
      <w:szCs w:val="20"/>
    </w:rPr>
  </w:style>
  <w:style w:type="paragraph" w:customStyle="1" w:styleId="953">
    <w:name w:val="小表格"/>
    <w:basedOn w:val="1"/>
    <w:qFormat/>
    <w:uiPriority w:val="0"/>
    <w:pPr>
      <w:autoSpaceDE w:val="0"/>
      <w:autoSpaceDN w:val="0"/>
      <w:adjustRightInd w:val="0"/>
      <w:snapToGrid w:val="0"/>
      <w:spacing w:line="240" w:lineRule="auto"/>
      <w:ind w:firstLine="200"/>
      <w:jc w:val="center"/>
    </w:pPr>
    <w:rPr>
      <w:rFonts w:ascii="宋" w:hAnsi="黑体" w:eastAsia="宋体" w:cs="宋"/>
      <w:kern w:val="0"/>
      <w:sz w:val="21"/>
      <w:szCs w:val="21"/>
    </w:rPr>
  </w:style>
  <w:style w:type="paragraph" w:customStyle="1" w:styleId="954">
    <w:name w:val="样式 标题 1 + 左侧:  0 厘米 首行缩进:  0 厘米"/>
    <w:basedOn w:val="5"/>
    <w:qFormat/>
    <w:uiPriority w:val="0"/>
    <w:pPr>
      <w:tabs>
        <w:tab w:val="left" w:pos="0"/>
        <w:tab w:val="left" w:pos="432"/>
        <w:tab w:val="left" w:pos="1200"/>
      </w:tabs>
      <w:autoSpaceDN w:val="0"/>
      <w:adjustRightInd w:val="0"/>
      <w:spacing w:before="120" w:after="120" w:line="240" w:lineRule="auto"/>
      <w:ind w:left="432" w:hanging="432"/>
      <w:textAlignment w:val="bottom"/>
    </w:pPr>
    <w:rPr>
      <w:rFonts w:ascii="Tahoma" w:hAnsi="Tahoma" w:eastAsia="仿宋体" w:cs="Tahoma"/>
      <w:bCs w:val="0"/>
      <w:color w:val="000000"/>
      <w:sz w:val="28"/>
      <w:szCs w:val="20"/>
    </w:rPr>
  </w:style>
  <w:style w:type="paragraph" w:customStyle="1" w:styleId="955">
    <w:name w:val="仪征表"/>
    <w:basedOn w:val="1"/>
    <w:qFormat/>
    <w:uiPriority w:val="0"/>
    <w:pPr>
      <w:adjustRightInd w:val="0"/>
      <w:spacing w:line="312" w:lineRule="atLeast"/>
      <w:ind w:firstLine="0" w:firstLineChars="0"/>
      <w:jc w:val="center"/>
      <w:textAlignment w:val="baseline"/>
    </w:pPr>
    <w:rPr>
      <w:rFonts w:ascii="黑体" w:hAnsi="黑体" w:eastAsia="宋" w:cs="Tahoma"/>
      <w:b/>
      <w:color w:val="000000"/>
      <w:kern w:val="0"/>
      <w:sz w:val="21"/>
      <w:szCs w:val="20"/>
    </w:rPr>
  </w:style>
  <w:style w:type="paragraph" w:customStyle="1" w:styleId="956">
    <w:name w:val="样式 样式 首行缩进:  1.69 厘米 + (中文) 宋体"/>
    <w:basedOn w:val="1"/>
    <w:qFormat/>
    <w:uiPriority w:val="0"/>
    <w:pPr>
      <w:tabs>
        <w:tab w:val="left" w:pos="-180"/>
      </w:tabs>
      <w:adjustRightInd w:val="0"/>
      <w:spacing w:before="60" w:line="240" w:lineRule="auto"/>
      <w:ind w:firstLine="0"/>
      <w:jc w:val="both"/>
      <w:textAlignment w:val="baseline"/>
    </w:pPr>
    <w:rPr>
      <w:rFonts w:ascii="Arial" w:hAnsi="Tahoma" w:eastAsia="宋" w:cs="Tahoma"/>
      <w:sz w:val="24"/>
      <w:szCs w:val="20"/>
    </w:rPr>
  </w:style>
  <w:style w:type="paragraph" w:customStyle="1" w:styleId="957">
    <w:name w:val="目录 2 Char Char"/>
    <w:basedOn w:val="1"/>
    <w:next w:val="1"/>
    <w:qFormat/>
    <w:uiPriority w:val="0"/>
    <w:pPr>
      <w:spacing w:line="461" w:lineRule="auto"/>
      <w:ind w:left="420" w:firstLine="0" w:firstLineChars="0"/>
      <w:jc w:val="both"/>
      <w:textAlignment w:val="bottom"/>
    </w:pPr>
    <w:rPr>
      <w:rFonts w:ascii="Tahoma" w:hAnsi="Tahoma" w:eastAsia="宋体" w:cs="Tahoma"/>
      <w:color w:val="000000"/>
      <w:kern w:val="0"/>
      <w:sz w:val="21"/>
      <w:szCs w:val="20"/>
    </w:rPr>
  </w:style>
  <w:style w:type="paragraph" w:customStyle="1" w:styleId="958">
    <w:name w:val="样式 样式 标题 2 + 段后: 0.5 行 + (西文) Times New Roman (中文) 仿宋_GB2312 段..."/>
    <w:basedOn w:val="959"/>
    <w:qFormat/>
    <w:uiPriority w:val="0"/>
    <w:pPr>
      <w:tabs>
        <w:tab w:val="left" w:pos="567"/>
        <w:tab w:val="left" w:pos="576"/>
      </w:tabs>
      <w:spacing w:afterLines="0"/>
      <w:ind w:left="567" w:hanging="567"/>
    </w:pPr>
    <w:rPr>
      <w:rFonts w:ascii="Tahoma" w:hAnsi="Tahoma" w:eastAsia="宋"/>
    </w:rPr>
  </w:style>
  <w:style w:type="paragraph" w:customStyle="1" w:styleId="959">
    <w:name w:val="样式 标题 2 + 段后: 0.5 行"/>
    <w:basedOn w:val="6"/>
    <w:qFormat/>
    <w:uiPriority w:val="0"/>
    <w:pPr>
      <w:tabs>
        <w:tab w:val="left" w:pos="576"/>
      </w:tabs>
      <w:snapToGrid w:val="0"/>
      <w:spacing w:before="240" w:afterLines="20"/>
      <w:ind w:left="576" w:hanging="576"/>
      <w:jc w:val="both"/>
    </w:pPr>
    <w:rPr>
      <w:rFonts w:ascii="黑体" w:hAnsi="黑体" w:eastAsia="仿宋体" w:cs="Tahoma"/>
      <w:b w:val="0"/>
      <w:bCs w:val="0"/>
      <w:kern w:val="2"/>
      <w:sz w:val="24"/>
      <w:szCs w:val="20"/>
    </w:rPr>
  </w:style>
  <w:style w:type="paragraph" w:customStyle="1" w:styleId="960">
    <w:name w:val="海港文字"/>
    <w:basedOn w:val="36"/>
    <w:qFormat/>
    <w:uiPriority w:val="0"/>
    <w:pPr>
      <w:spacing w:after="0"/>
      <w:ind w:firstLine="480"/>
      <w:jc w:val="both"/>
    </w:pPr>
    <w:rPr>
      <w:rFonts w:ascii="Arial" w:hAnsi="Arial" w:cs="Tahoma"/>
      <w:szCs w:val="20"/>
    </w:rPr>
  </w:style>
  <w:style w:type="paragraph" w:customStyle="1" w:styleId="961">
    <w:name w:val="样式 标题 3头标题3H3h33rd level第二层条标题 3 Char小标题小节标题标题 3 Char ...1"/>
    <w:basedOn w:val="7"/>
    <w:qFormat/>
    <w:uiPriority w:val="0"/>
    <w:pPr>
      <w:tabs>
        <w:tab w:val="left" w:pos="1740"/>
      </w:tabs>
      <w:spacing w:before="240" w:after="240" w:line="240" w:lineRule="exact"/>
      <w:ind w:left="1740" w:hanging="420"/>
      <w:jc w:val="both"/>
    </w:pPr>
    <w:rPr>
      <w:rFonts w:ascii="Tahoma" w:hAnsi="Tahoma" w:eastAsia="宋" w:cs="Tahoma"/>
      <w:bCs w:val="0"/>
      <w:color w:val="000000"/>
      <w:kern w:val="0"/>
      <w:sz w:val="24"/>
      <w:szCs w:val="20"/>
    </w:rPr>
  </w:style>
  <w:style w:type="paragraph" w:customStyle="1" w:styleId="962">
    <w:name w:val="T表格"/>
    <w:qFormat/>
    <w:uiPriority w:val="0"/>
    <w:pPr>
      <w:jc w:val="center"/>
    </w:pPr>
    <w:rPr>
      <w:rFonts w:ascii="Tahoma" w:hAnsi="Tahoma" w:eastAsia="宋体" w:cs="Tahoma"/>
      <w:sz w:val="21"/>
      <w:lang w:val="en-US" w:eastAsia="zh-CN" w:bidi="ar-SA"/>
    </w:rPr>
  </w:style>
  <w:style w:type="paragraph" w:customStyle="1" w:styleId="963">
    <w:name w:val="样式6 + 段前: 0.5 行 段后: 0.5 行"/>
    <w:basedOn w:val="1"/>
    <w:qFormat/>
    <w:uiPriority w:val="0"/>
    <w:pPr>
      <w:tabs>
        <w:tab w:val="left" w:pos="1260"/>
      </w:tabs>
      <w:adjustRightInd w:val="0"/>
      <w:snapToGrid w:val="0"/>
      <w:spacing w:beforeLines="50" w:afterLines="50"/>
      <w:ind w:left="1260" w:hanging="720" w:firstLineChars="0"/>
      <w:outlineLvl w:val="2"/>
    </w:pPr>
    <w:rPr>
      <w:rFonts w:ascii="Tahoma" w:hAnsi="Tahoma" w:eastAsia="宋体" w:cs="Arial"/>
      <w:sz w:val="24"/>
      <w:szCs w:val="20"/>
    </w:rPr>
  </w:style>
  <w:style w:type="paragraph" w:customStyle="1" w:styleId="964">
    <w:name w:val="表格式样新"/>
    <w:basedOn w:val="1"/>
    <w:qFormat/>
    <w:uiPriority w:val="0"/>
    <w:pPr>
      <w:autoSpaceDE w:val="0"/>
      <w:autoSpaceDN w:val="0"/>
      <w:spacing w:line="360" w:lineRule="exact"/>
      <w:ind w:left="-15" w:leftChars="-51" w:hanging="107" w:hangingChars="51"/>
      <w:jc w:val="center"/>
    </w:pPr>
    <w:rPr>
      <w:rFonts w:ascii="宋" w:hAnsi="Tahoma" w:eastAsia="宋" w:cs="Tahoma"/>
      <w:sz w:val="21"/>
      <w:szCs w:val="20"/>
    </w:rPr>
  </w:style>
  <w:style w:type="paragraph" w:customStyle="1" w:styleId="965">
    <w:name w:val="xl65"/>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pPr>
    <w:rPr>
      <w:rFonts w:ascii="Verdana" w:hAnsi="Verdana" w:eastAsia="宋体" w:cs="Tahoma"/>
      <w:kern w:val="0"/>
      <w:sz w:val="21"/>
      <w:szCs w:val="21"/>
    </w:rPr>
  </w:style>
  <w:style w:type="paragraph" w:customStyle="1" w:styleId="966">
    <w:name w:val="样式 样式 仪征正文 + 黑色 + 红色"/>
    <w:basedOn w:val="844"/>
    <w:link w:val="1238"/>
    <w:qFormat/>
    <w:uiPriority w:val="0"/>
  </w:style>
  <w:style w:type="paragraph" w:customStyle="1" w:styleId="967">
    <w:name w:val="w2"/>
    <w:basedOn w:val="1"/>
    <w:qFormat/>
    <w:uiPriority w:val="0"/>
    <w:pPr>
      <w:adjustRightInd w:val="0"/>
      <w:ind w:left="720" w:firstLine="360" w:firstLineChars="0"/>
      <w:textAlignment w:val="baseline"/>
    </w:pPr>
    <w:rPr>
      <w:rFonts w:ascii="Arial" w:hAnsi="Tahoma" w:eastAsia="宋体" w:cs="Tahoma"/>
      <w:kern w:val="0"/>
      <w:szCs w:val="20"/>
    </w:rPr>
  </w:style>
  <w:style w:type="paragraph" w:customStyle="1" w:styleId="968">
    <w:name w:val="hb3"/>
    <w:qFormat/>
    <w:uiPriority w:val="0"/>
    <w:pPr>
      <w:spacing w:beforeLines="100" w:afterLines="50"/>
      <w:outlineLvl w:val="2"/>
    </w:pPr>
    <w:rPr>
      <w:rFonts w:ascii="Tahoma" w:hAnsi="Tahoma" w:eastAsia="宋体" w:cs="Tahoma"/>
      <w:b/>
      <w:kern w:val="2"/>
      <w:sz w:val="24"/>
      <w:szCs w:val="24"/>
      <w:lang w:val="en-US" w:eastAsia="zh-CN" w:bidi="ar-SA"/>
    </w:rPr>
  </w:style>
  <w:style w:type="paragraph" w:customStyle="1" w:styleId="969">
    <w:name w:val="环评报告书"/>
    <w:basedOn w:val="8"/>
    <w:qFormat/>
    <w:uiPriority w:val="0"/>
    <w:pPr>
      <w:tabs>
        <w:tab w:val="left" w:pos="840"/>
      </w:tabs>
      <w:autoSpaceDE w:val="0"/>
      <w:autoSpaceDN w:val="0"/>
      <w:adjustRightInd w:val="0"/>
      <w:spacing w:before="0" w:after="0" w:line="360" w:lineRule="auto"/>
      <w:ind w:firstLine="0" w:firstLineChars="0"/>
      <w:jc w:val="both"/>
      <w:textAlignment w:val="baseline"/>
      <w:outlineLvl w:val="9"/>
    </w:pPr>
    <w:rPr>
      <w:rFonts w:ascii="Times New Roman" w:hAnsi="Times New Roman" w:eastAsia="长城楷体"/>
      <w:b w:val="0"/>
      <w:bCs w:val="0"/>
      <w:kern w:val="0"/>
      <w:szCs w:val="20"/>
    </w:rPr>
  </w:style>
  <w:style w:type="paragraph" w:customStyle="1" w:styleId="970">
    <w:name w:val="样式 标题 2标题2二级 标题 2H2h2第一层条标题 2 Char节标题节11 Char标题 2 Cha...3"/>
    <w:basedOn w:val="6"/>
    <w:link w:val="1427"/>
    <w:qFormat/>
    <w:uiPriority w:val="0"/>
    <w:pPr>
      <w:adjustRightInd w:val="0"/>
      <w:spacing w:before="240" w:after="240" w:line="360" w:lineRule="exact"/>
      <w:ind w:left="578" w:hanging="578"/>
      <w:jc w:val="both"/>
      <w:textAlignment w:val="baseline"/>
    </w:pPr>
    <w:rPr>
      <w:rFonts w:ascii="黑体" w:hAnsi="黑体" w:eastAsia="Arial" w:cs="黑体"/>
      <w:bCs w:val="0"/>
      <w:kern w:val="2"/>
      <w:sz w:val="21"/>
      <w:szCs w:val="22"/>
    </w:rPr>
  </w:style>
  <w:style w:type="paragraph" w:customStyle="1" w:styleId="971">
    <w:name w:val="样式 标题 4 + 左侧:  -0 厘米 首行缩进:  0 厘米 段后: 1.8 磅"/>
    <w:basedOn w:val="8"/>
    <w:qFormat/>
    <w:uiPriority w:val="0"/>
    <w:pPr>
      <w:widowControl/>
      <w:tabs>
        <w:tab w:val="left" w:pos="360"/>
        <w:tab w:val="left" w:pos="1800"/>
      </w:tabs>
      <w:autoSpaceDE w:val="0"/>
      <w:autoSpaceDN w:val="0"/>
      <w:adjustRightInd w:val="0"/>
      <w:spacing w:before="240" w:after="36" w:line="312" w:lineRule="auto"/>
      <w:ind w:left="360" w:hanging="360" w:hangingChars="200"/>
      <w:textAlignment w:val="bottom"/>
    </w:pPr>
    <w:rPr>
      <w:rFonts w:ascii="Tahoma" w:hAnsi="Tahoma" w:eastAsia="宋" w:cs="Tahoma"/>
      <w:b w:val="0"/>
      <w:bCs w:val="0"/>
      <w:color w:val="000000"/>
      <w:kern w:val="0"/>
      <w:sz w:val="24"/>
      <w:szCs w:val="20"/>
    </w:rPr>
  </w:style>
  <w:style w:type="paragraph" w:customStyle="1" w:styleId="972">
    <w:name w:val="样式 标题 3条标题1.1.1二级节名h33rd level3H3l3CTBSH-3heading 3- b..."/>
    <w:basedOn w:val="7"/>
    <w:qFormat/>
    <w:uiPriority w:val="0"/>
    <w:pPr>
      <w:spacing w:before="60" w:after="60" w:line="440" w:lineRule="exact"/>
      <w:jc w:val="both"/>
    </w:pPr>
    <w:rPr>
      <w:rFonts w:ascii="Tahoma" w:hAnsi="仿宋体" w:eastAsia="Arial" w:cs="Tahoma"/>
      <w:sz w:val="24"/>
      <w:szCs w:val="24"/>
    </w:rPr>
  </w:style>
  <w:style w:type="paragraph" w:customStyle="1" w:styleId="973">
    <w:name w:val="样式 表文 + (西文) Arial (中文) 宋体 (复杂文种) Arial (西文)粗体"/>
    <w:basedOn w:val="160"/>
    <w:link w:val="1362"/>
    <w:qFormat/>
    <w:uiPriority w:val="0"/>
    <w:pPr>
      <w:widowControl/>
      <w:spacing w:line="360" w:lineRule="exact"/>
      <w:ind w:firstLine="0" w:firstLineChars="0"/>
    </w:pPr>
    <w:rPr>
      <w:rFonts w:hAnsi="黑体" w:eastAsia="Arial" w:cs="黑体"/>
      <w:b/>
      <w:spacing w:val="0"/>
      <w:sz w:val="21"/>
      <w:szCs w:val="22"/>
      <w:lang w:val="en-US"/>
    </w:rPr>
  </w:style>
  <w:style w:type="paragraph" w:customStyle="1" w:styleId="974">
    <w:name w:val="样式 宋体 小四 首行缩进:  1.59 厘米 段后: 2.5 磅 行距: 固定值 20 磅"/>
    <w:basedOn w:val="1"/>
    <w:qFormat/>
    <w:uiPriority w:val="0"/>
    <w:pPr>
      <w:spacing w:after="50" w:line="400" w:lineRule="exact"/>
      <w:ind w:firstLine="900" w:firstLineChars="0"/>
      <w:jc w:val="both"/>
    </w:pPr>
    <w:rPr>
      <w:rFonts w:ascii="Arial" w:hAnsi="Arial" w:eastAsia="宋" w:cs="Tahoma"/>
      <w:sz w:val="24"/>
      <w:szCs w:val="20"/>
    </w:rPr>
  </w:style>
  <w:style w:type="paragraph" w:customStyle="1" w:styleId="975">
    <w:name w:val="1级标题"/>
    <w:basedOn w:val="5"/>
    <w:qFormat/>
    <w:uiPriority w:val="0"/>
    <w:pPr>
      <w:adjustRightInd w:val="0"/>
      <w:snapToGrid w:val="0"/>
      <w:spacing w:before="180" w:after="180"/>
      <w:jc w:val="both"/>
    </w:pPr>
    <w:rPr>
      <w:rFonts w:ascii="仿宋体" w:hAnsi="Tahoma" w:eastAsia="宋体" w:cs="Tahoma"/>
      <w:sz w:val="30"/>
      <w:szCs w:val="30"/>
    </w:rPr>
  </w:style>
  <w:style w:type="paragraph" w:customStyle="1" w:styleId="976">
    <w:name w:val="文-5"/>
    <w:basedOn w:val="1"/>
    <w:qFormat/>
    <w:uiPriority w:val="0"/>
    <w:pPr>
      <w:spacing w:line="240" w:lineRule="auto"/>
      <w:ind w:firstLine="0" w:firstLineChars="0"/>
      <w:jc w:val="center"/>
    </w:pPr>
    <w:rPr>
      <w:rFonts w:ascii="Arial" w:hAnsi="Arial" w:eastAsia="宋体" w:cs="Tahoma"/>
      <w:spacing w:val="-4"/>
      <w:kern w:val="0"/>
      <w:sz w:val="18"/>
      <w:szCs w:val="18"/>
    </w:rPr>
  </w:style>
  <w:style w:type="paragraph" w:customStyle="1" w:styleId="977">
    <w:name w:val="燕山正文"/>
    <w:basedOn w:val="1"/>
    <w:link w:val="1331"/>
    <w:qFormat/>
    <w:uiPriority w:val="0"/>
    <w:pPr>
      <w:tabs>
        <w:tab w:val="left" w:pos="4680"/>
      </w:tabs>
      <w:adjustRightInd w:val="0"/>
      <w:snapToGrid w:val="0"/>
      <w:jc w:val="both"/>
    </w:pPr>
    <w:rPr>
      <w:rFonts w:ascii="Arial" w:hAnsi="Arial" w:eastAsia="Arial" w:cs="黑体"/>
      <w:color w:val="000000"/>
      <w:sz w:val="24"/>
      <w:szCs w:val="22"/>
    </w:rPr>
  </w:style>
  <w:style w:type="paragraph" w:customStyle="1" w:styleId="978">
    <w:name w:val="xl59"/>
    <w:basedOn w:val="1"/>
    <w:semiHidden/>
    <w:qFormat/>
    <w:uiPriority w:val="0"/>
    <w:pPr>
      <w:widowControl/>
      <w:pBdr>
        <w:top w:val="single" w:color="auto" w:sz="4" w:space="0"/>
        <w:left w:val="single" w:color="auto" w:sz="8" w:space="0"/>
        <w:bottom w:val="single" w:color="auto" w:sz="4" w:space="0"/>
      </w:pBdr>
      <w:shd w:val="clear" w:color="auto" w:fill="FFFFFF"/>
      <w:spacing w:before="100" w:beforeAutospacing="1" w:after="100" w:afterAutospacing="1" w:line="240" w:lineRule="auto"/>
      <w:ind w:firstLine="0" w:firstLineChars="0"/>
      <w:jc w:val="center"/>
      <w:textAlignment w:val="center"/>
    </w:pPr>
    <w:rPr>
      <w:rFonts w:ascii="Verdana" w:hAnsi="Verdana" w:eastAsia="Verdana" w:cs="Verdana"/>
      <w:kern w:val="0"/>
      <w:sz w:val="22"/>
      <w:szCs w:val="22"/>
    </w:rPr>
  </w:style>
  <w:style w:type="paragraph" w:customStyle="1" w:styleId="979">
    <w:name w:val="样式 标题 1 + 黑体 加粗 两端对齐 行距: 固定值 28 磅"/>
    <w:basedOn w:val="5"/>
    <w:qFormat/>
    <w:uiPriority w:val="0"/>
    <w:pPr>
      <w:snapToGrid w:val="0"/>
      <w:spacing w:before="180" w:after="180" w:line="240" w:lineRule="auto"/>
    </w:pPr>
    <w:rPr>
      <w:rFonts w:ascii="仿宋体" w:hAnsi="Tahoma" w:eastAsia="宋体" w:cs="Arial"/>
      <w:kern w:val="2"/>
      <w:sz w:val="30"/>
      <w:szCs w:val="24"/>
    </w:rPr>
  </w:style>
  <w:style w:type="paragraph" w:customStyle="1" w:styleId="980">
    <w:name w:val="xl73"/>
    <w:basedOn w:val="1"/>
    <w:semiHidden/>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textAlignment w:val="center"/>
    </w:pPr>
    <w:rPr>
      <w:rFonts w:ascii="Tahoma" w:hAnsi="Tahoma" w:eastAsia="Verdana" w:cs="Tahoma"/>
      <w:kern w:val="0"/>
      <w:sz w:val="22"/>
      <w:szCs w:val="22"/>
    </w:rPr>
  </w:style>
  <w:style w:type="paragraph" w:customStyle="1" w:styleId="981">
    <w:name w:val="表题 Char"/>
    <w:basedOn w:val="1"/>
    <w:qFormat/>
    <w:uiPriority w:val="0"/>
    <w:pPr>
      <w:ind w:firstLine="0" w:firstLineChars="0"/>
      <w:jc w:val="center"/>
    </w:pPr>
    <w:rPr>
      <w:rFonts w:ascii="仿宋体" w:hAnsi="Arial" w:eastAsia="仿宋体" w:cs="Tahoma"/>
      <w:b/>
      <w:bCs/>
      <w:sz w:val="24"/>
      <w:szCs w:val="24"/>
    </w:rPr>
  </w:style>
  <w:style w:type="paragraph" w:customStyle="1" w:styleId="982">
    <w:name w:val="样式 标题 1新标题1 + 段前: 0.5 行 段后: 0.5 行"/>
    <w:basedOn w:val="5"/>
    <w:qFormat/>
    <w:uiPriority w:val="0"/>
    <w:pPr>
      <w:snapToGrid w:val="0"/>
      <w:spacing w:beforeLines="50" w:afterLines="50" w:line="460" w:lineRule="exact"/>
      <w:jc w:val="both"/>
    </w:pPr>
    <w:rPr>
      <w:rFonts w:ascii="仿宋体" w:hAnsi="Tahoma" w:eastAsia="宋体" w:cs="Arial"/>
      <w:bCs w:val="0"/>
      <w:sz w:val="28"/>
      <w:szCs w:val="20"/>
    </w:rPr>
  </w:style>
  <w:style w:type="paragraph" w:customStyle="1" w:styleId="983">
    <w:name w:val="样式 样式4 + 段前: 0.5 行 段后: 0.5 行"/>
    <w:basedOn w:val="115"/>
    <w:qFormat/>
    <w:uiPriority w:val="0"/>
    <w:pPr>
      <w:tabs>
        <w:tab w:val="left" w:pos="987"/>
        <w:tab w:val="left" w:pos="1086"/>
      </w:tabs>
      <w:adjustRightInd w:val="0"/>
      <w:snapToGrid w:val="0"/>
      <w:spacing w:beforeLines="20" w:afterLines="20" w:line="360" w:lineRule="auto"/>
      <w:ind w:left="1086" w:hanging="576" w:firstLineChars="0"/>
      <w:jc w:val="left"/>
      <w:outlineLvl w:val="1"/>
    </w:pPr>
    <w:rPr>
      <w:rFonts w:ascii="Tahoma" w:hAnsi="Tahoma" w:eastAsia="仿宋体" w:cs="Arial"/>
      <w:b/>
      <w:color w:val="auto"/>
      <w:sz w:val="24"/>
      <w:szCs w:val="20"/>
    </w:rPr>
  </w:style>
  <w:style w:type="paragraph" w:customStyle="1" w:styleId="984">
    <w:name w:val="标题1样式"/>
    <w:basedOn w:val="5"/>
    <w:qFormat/>
    <w:uiPriority w:val="0"/>
    <w:pPr>
      <w:snapToGrid w:val="0"/>
      <w:spacing w:before="180" w:after="180" w:line="500" w:lineRule="exact"/>
      <w:jc w:val="both"/>
    </w:pPr>
    <w:rPr>
      <w:rFonts w:ascii="仿宋体" w:hAnsi="Tahoma" w:eastAsia="宋体" w:cs="Tahoma"/>
      <w:color w:val="0000FF"/>
      <w:kern w:val="2"/>
      <w:sz w:val="24"/>
      <w:szCs w:val="24"/>
    </w:rPr>
  </w:style>
  <w:style w:type="paragraph" w:customStyle="1" w:styleId="985">
    <w:name w:val="奇页页眉样式"/>
    <w:basedOn w:val="1"/>
    <w:qFormat/>
    <w:uiPriority w:val="0"/>
    <w:pPr>
      <w:keepLines/>
      <w:widowControl/>
      <w:tabs>
        <w:tab w:val="center" w:pos="-18551"/>
        <w:tab w:val="right" w:pos="4320"/>
      </w:tabs>
      <w:spacing w:after="480" w:line="240" w:lineRule="atLeast"/>
      <w:ind w:firstLine="0" w:firstLineChars="0"/>
      <w:jc w:val="center"/>
    </w:pPr>
    <w:rPr>
      <w:rFonts w:ascii="微软雅黑" w:hAnsi="微软雅黑" w:eastAsia="宋体" w:cs="微软雅黑"/>
      <w:smallCaps/>
      <w:spacing w:val="15"/>
      <w:kern w:val="0"/>
      <w:sz w:val="21"/>
      <w:szCs w:val="21"/>
    </w:rPr>
  </w:style>
  <w:style w:type="paragraph" w:customStyle="1" w:styleId="986">
    <w:name w:val="列表 21"/>
    <w:basedOn w:val="1"/>
    <w:qFormat/>
    <w:uiPriority w:val="0"/>
    <w:pPr>
      <w:widowControl/>
      <w:spacing w:line="240" w:lineRule="auto"/>
      <w:ind w:left="100" w:leftChars="200" w:hanging="200" w:hangingChars="200"/>
    </w:pPr>
    <w:rPr>
      <w:rFonts w:ascii="Tahoma" w:hAnsi="Tahoma" w:eastAsia="宋体" w:cs="Tahoma"/>
      <w:kern w:val="0"/>
      <w:sz w:val="20"/>
      <w:szCs w:val="20"/>
    </w:rPr>
  </w:style>
  <w:style w:type="paragraph" w:customStyle="1" w:styleId="987">
    <w:name w:val="!Texte courant"/>
    <w:qFormat/>
    <w:uiPriority w:val="0"/>
    <w:pPr>
      <w:spacing w:before="120" w:line="280" w:lineRule="atLeast"/>
      <w:jc w:val="both"/>
    </w:pPr>
    <w:rPr>
      <w:rFonts w:ascii="Tahoma" w:hAnsi="Tahoma" w:eastAsia="宋体" w:cs="Tahoma"/>
      <w:sz w:val="24"/>
      <w:lang w:val="en-US" w:eastAsia="en-US" w:bidi="ar-SA"/>
    </w:rPr>
  </w:style>
  <w:style w:type="paragraph" w:customStyle="1" w:styleId="988">
    <w:name w:val="评价样式1"/>
    <w:basedOn w:val="1"/>
    <w:next w:val="36"/>
    <w:qFormat/>
    <w:uiPriority w:val="0"/>
    <w:pPr>
      <w:ind w:firstLine="0" w:firstLineChars="0"/>
    </w:pPr>
    <w:rPr>
      <w:rFonts w:ascii="方正综艺简体" w:hAnsi="方正综艺简体" w:eastAsia="宋体" w:cs="Tahoma"/>
      <w:bCs/>
      <w:sz w:val="24"/>
      <w:szCs w:val="24"/>
    </w:rPr>
  </w:style>
  <w:style w:type="paragraph" w:customStyle="1" w:styleId="989">
    <w:name w:val="样式 样式 标题 1 + 宋体 小四 加粗 + 行距: 1.5 倍行距"/>
    <w:basedOn w:val="489"/>
    <w:qFormat/>
    <w:uiPriority w:val="0"/>
    <w:pPr>
      <w:pageBreakBefore/>
      <w:spacing w:line="520" w:lineRule="exact"/>
    </w:pPr>
    <w:rPr>
      <w:rFonts w:ascii="Symusic" w:hAnsi="Symusic" w:cs="Arial"/>
      <w:sz w:val="30"/>
      <w:szCs w:val="20"/>
    </w:rPr>
  </w:style>
  <w:style w:type="paragraph" w:customStyle="1" w:styleId="990">
    <w:name w:val="Char Char Char Char Char Char1 Char"/>
    <w:basedOn w:val="1"/>
    <w:semiHidden/>
    <w:qFormat/>
    <w:uiPriority w:val="0"/>
    <w:pPr>
      <w:spacing w:line="240" w:lineRule="auto"/>
      <w:ind w:firstLine="0" w:firstLineChars="0"/>
      <w:jc w:val="both"/>
    </w:pPr>
    <w:rPr>
      <w:rFonts w:ascii="Tahoma" w:hAnsi="Tahoma" w:eastAsia="宋体" w:cs="Tahoma"/>
      <w:sz w:val="21"/>
      <w:szCs w:val="24"/>
    </w:rPr>
  </w:style>
  <w:style w:type="paragraph" w:customStyle="1" w:styleId="991">
    <w:name w:val="表内式样"/>
    <w:qFormat/>
    <w:uiPriority w:val="0"/>
    <w:pPr>
      <w:keepLines/>
      <w:widowControl w:val="0"/>
      <w:kinsoku w:val="0"/>
      <w:overflowPunct w:val="0"/>
      <w:adjustRightInd w:val="0"/>
      <w:spacing w:line="360" w:lineRule="atLeast"/>
      <w:jc w:val="center"/>
    </w:pPr>
    <w:rPr>
      <w:rFonts w:ascii="Arial" w:hAnsi="Tahoma" w:eastAsia="宋体" w:cs="Tahoma"/>
      <w:kern w:val="21"/>
      <w:sz w:val="21"/>
      <w:lang w:val="en-US" w:eastAsia="zh-CN" w:bidi="ar-SA"/>
    </w:rPr>
  </w:style>
  <w:style w:type="paragraph" w:customStyle="1" w:styleId="992">
    <w:name w:val="表号"/>
    <w:basedOn w:val="1"/>
    <w:semiHidden/>
    <w:qFormat/>
    <w:uiPriority w:val="0"/>
    <w:pPr>
      <w:adjustRightInd w:val="0"/>
      <w:snapToGrid w:val="0"/>
      <w:spacing w:line="240" w:lineRule="auto"/>
      <w:ind w:firstLine="480"/>
      <w:jc w:val="both"/>
    </w:pPr>
    <w:rPr>
      <w:rFonts w:ascii="Tahoma" w:hAnsi="Tahoma" w:eastAsia="宋体" w:cs="Tahoma"/>
      <w:snapToGrid w:val="0"/>
      <w:color w:val="000000"/>
      <w:kern w:val="0"/>
      <w:sz w:val="24"/>
      <w:szCs w:val="24"/>
    </w:rPr>
  </w:style>
  <w:style w:type="paragraph" w:customStyle="1" w:styleId="993">
    <w:name w:val="正文文本缩进3"/>
    <w:basedOn w:val="1"/>
    <w:qFormat/>
    <w:uiPriority w:val="0"/>
    <w:pPr>
      <w:spacing w:after="120" w:line="240" w:lineRule="auto"/>
      <w:ind w:left="420" w:firstLine="0" w:firstLineChars="0"/>
      <w:jc w:val="both"/>
    </w:pPr>
    <w:rPr>
      <w:rFonts w:ascii="Tahoma" w:hAnsi="Tahoma" w:eastAsia="宋体" w:cs="Tahoma"/>
      <w:sz w:val="21"/>
      <w:szCs w:val="21"/>
    </w:rPr>
  </w:style>
  <w:style w:type="paragraph" w:customStyle="1" w:styleId="994">
    <w:name w:val="标题1dg"/>
    <w:basedOn w:val="5"/>
    <w:link w:val="1250"/>
    <w:qFormat/>
    <w:uiPriority w:val="0"/>
    <w:pPr>
      <w:pageBreakBefore/>
      <w:widowControl/>
      <w:snapToGrid w:val="0"/>
      <w:spacing w:before="180" w:after="180" w:line="440" w:lineRule="exact"/>
    </w:pPr>
    <w:rPr>
      <w:rFonts w:ascii="仿宋体" w:hAnsi="仿宋体" w:eastAsia="Arial" w:cs="黑体"/>
      <w:kern w:val="2"/>
      <w:sz w:val="30"/>
      <w:szCs w:val="32"/>
      <w:lang w:eastAsia="en-US" w:bidi="en-US"/>
    </w:rPr>
  </w:style>
  <w:style w:type="paragraph" w:customStyle="1" w:styleId="995">
    <w:name w:val="样式 标题 1章标题Ch章标题 1章节标题b1heading 1H1Heading 1 (NN)文章标题-*..."/>
    <w:basedOn w:val="5"/>
    <w:qFormat/>
    <w:uiPriority w:val="0"/>
    <w:pPr>
      <w:snapToGrid w:val="0"/>
      <w:spacing w:before="180" w:after="180"/>
      <w:jc w:val="both"/>
    </w:pPr>
    <w:rPr>
      <w:rFonts w:ascii="Tahoma" w:hAnsi="Tahoma" w:eastAsia="宋体" w:cs="Arial"/>
      <w:bCs w:val="0"/>
      <w:sz w:val="30"/>
      <w:szCs w:val="20"/>
    </w:rPr>
  </w:style>
  <w:style w:type="paragraph" w:customStyle="1" w:styleId="996">
    <w:name w:val="样式 样式 小四 左 行距: 固定值 28 磅 + 黑体"/>
    <w:basedOn w:val="764"/>
    <w:link w:val="1411"/>
    <w:qFormat/>
    <w:uiPriority w:val="0"/>
    <w:rPr>
      <w:rFonts w:ascii="仿宋体" w:hAnsi="仿宋体"/>
    </w:rPr>
  </w:style>
  <w:style w:type="paragraph" w:customStyle="1" w:styleId="997">
    <w:name w:val="Char Char10 Char Char Char Char Char Char"/>
    <w:basedOn w:val="1"/>
    <w:semiHidden/>
    <w:qFormat/>
    <w:uiPriority w:val="0"/>
    <w:pPr>
      <w:widowControl/>
      <w:adjustRightInd w:val="0"/>
      <w:snapToGrid w:val="0"/>
      <w:ind w:firstLine="200"/>
    </w:pPr>
    <w:rPr>
      <w:rFonts w:ascii="宋体" w:hAnsi="宋体" w:eastAsia="宋体" w:cs="宋体"/>
      <w:kern w:val="0"/>
      <w:sz w:val="24"/>
      <w:szCs w:val="26"/>
    </w:rPr>
  </w:style>
  <w:style w:type="paragraph" w:customStyle="1" w:styleId="998">
    <w:name w:val="页脚dg"/>
    <w:basedOn w:val="1"/>
    <w:link w:val="1405"/>
    <w:qFormat/>
    <w:uiPriority w:val="0"/>
    <w:pPr>
      <w:widowControl/>
      <w:tabs>
        <w:tab w:val="center" w:pos="4153"/>
        <w:tab w:val="right" w:pos="8306"/>
      </w:tabs>
      <w:snapToGrid w:val="0"/>
      <w:spacing w:line="240" w:lineRule="auto"/>
      <w:ind w:firstLine="0" w:firstLineChars="0"/>
    </w:pPr>
    <w:rPr>
      <w:rFonts w:ascii="Arial" w:hAnsi="Arial" w:eastAsia="Arial" w:cs="黑体"/>
      <w:sz w:val="18"/>
      <w:szCs w:val="18"/>
      <w:lang w:eastAsia="en-US" w:bidi="en-US"/>
    </w:rPr>
  </w:style>
  <w:style w:type="paragraph" w:customStyle="1" w:styleId="999">
    <w:name w:val="样式 样式1 + (符号) 宋体"/>
    <w:basedOn w:val="126"/>
    <w:link w:val="1328"/>
    <w:qFormat/>
    <w:uiPriority w:val="0"/>
    <w:pPr>
      <w:widowControl/>
      <w:pBdr>
        <w:bottom w:val="none" w:color="auto" w:sz="0" w:space="0"/>
      </w:pBdr>
      <w:tabs>
        <w:tab w:val="clear" w:pos="4153"/>
        <w:tab w:val="clear" w:pos="8306"/>
      </w:tabs>
      <w:snapToGrid/>
      <w:spacing w:line="460" w:lineRule="exact"/>
      <w:ind w:firstLine="200" w:firstLineChars="200"/>
      <w:jc w:val="both"/>
    </w:pPr>
    <w:rPr>
      <w:rFonts w:ascii="宋体" w:hAnsi="宋体"/>
      <w:snapToGrid w:val="0"/>
      <w:sz w:val="24"/>
      <w:szCs w:val="24"/>
    </w:rPr>
  </w:style>
  <w:style w:type="paragraph" w:customStyle="1" w:styleId="1000">
    <w:name w:val="正文-自建"/>
    <w:basedOn w:val="23"/>
    <w:link w:val="1237"/>
    <w:qFormat/>
    <w:uiPriority w:val="0"/>
    <w:pPr>
      <w:spacing w:line="600" w:lineRule="exact"/>
      <w:ind w:firstLine="200"/>
      <w:jc w:val="both"/>
    </w:pPr>
    <w:rPr>
      <w:rFonts w:ascii="Calibri" w:hAnsi="Calibri" w:cs="黑体"/>
      <w:sz w:val="28"/>
    </w:rPr>
  </w:style>
  <w:style w:type="paragraph" w:customStyle="1" w:styleId="1001">
    <w:name w:val="标题2dg"/>
    <w:basedOn w:val="6"/>
    <w:link w:val="1447"/>
    <w:qFormat/>
    <w:uiPriority w:val="0"/>
    <w:pPr>
      <w:adjustRightInd w:val="0"/>
      <w:snapToGrid w:val="0"/>
      <w:spacing w:beforeLines="50" w:afterLines="50" w:line="240" w:lineRule="auto"/>
      <w:jc w:val="both"/>
    </w:pPr>
    <w:rPr>
      <w:rFonts w:ascii="Calibri" w:hAnsi="黑体" w:eastAsia="Arial" w:cs="黑体"/>
      <w:color w:val="000000"/>
      <w:kern w:val="2"/>
      <w:sz w:val="28"/>
      <w:szCs w:val="30"/>
      <w:lang w:val="zh-CN"/>
    </w:rPr>
  </w:style>
  <w:style w:type="paragraph" w:customStyle="1" w:styleId="1002">
    <w:name w:val="正文单倍行距"/>
    <w:basedOn w:val="1"/>
    <w:semiHidden/>
    <w:qFormat/>
    <w:uiPriority w:val="0"/>
    <w:pPr>
      <w:tabs>
        <w:tab w:val="left" w:pos="8640"/>
      </w:tabs>
      <w:snapToGrid w:val="0"/>
      <w:spacing w:line="240" w:lineRule="auto"/>
      <w:ind w:firstLine="200"/>
      <w:jc w:val="both"/>
    </w:pPr>
    <w:rPr>
      <w:rFonts w:ascii="Tahoma" w:hAnsi="Tahoma" w:eastAsia="宋" w:cs="Tahoma"/>
      <w:sz w:val="24"/>
      <w:szCs w:val="24"/>
    </w:rPr>
  </w:style>
  <w:style w:type="paragraph" w:customStyle="1" w:styleId="1003">
    <w:name w:val="表格中"/>
    <w:basedOn w:val="1"/>
    <w:semiHidden/>
    <w:qFormat/>
    <w:uiPriority w:val="0"/>
    <w:pPr>
      <w:spacing w:line="280" w:lineRule="exact"/>
      <w:ind w:firstLine="0" w:firstLineChars="0"/>
      <w:jc w:val="center"/>
    </w:pPr>
    <w:rPr>
      <w:rFonts w:ascii="Arial" w:hAnsi="Tahoma" w:eastAsia="宋体" w:cs="Tahoma"/>
      <w:sz w:val="18"/>
      <w:szCs w:val="24"/>
    </w:rPr>
  </w:style>
  <w:style w:type="paragraph" w:customStyle="1" w:styleId="1004">
    <w:name w:val="正文图五"/>
    <w:basedOn w:val="1"/>
    <w:semiHidden/>
    <w:qFormat/>
    <w:uiPriority w:val="0"/>
    <w:pPr>
      <w:adjustRightInd w:val="0"/>
      <w:snapToGrid w:val="0"/>
      <w:spacing w:line="240" w:lineRule="auto"/>
      <w:ind w:firstLine="0" w:firstLineChars="0"/>
      <w:jc w:val="center"/>
    </w:pPr>
    <w:rPr>
      <w:rFonts w:ascii="Tahoma" w:hAnsi="Tahoma" w:eastAsia="宋" w:cs="Tahoma"/>
      <w:snapToGrid w:val="0"/>
      <w:spacing w:val="6"/>
      <w:sz w:val="21"/>
      <w:szCs w:val="20"/>
    </w:rPr>
  </w:style>
  <w:style w:type="paragraph" w:customStyle="1" w:styleId="1005">
    <w:name w:val="dxj正文"/>
    <w:basedOn w:val="1"/>
    <w:qFormat/>
    <w:uiPriority w:val="0"/>
    <w:pPr>
      <w:ind w:firstLine="200"/>
      <w:jc w:val="both"/>
    </w:pPr>
    <w:rPr>
      <w:rFonts w:ascii="Tahoma" w:hAnsi="Tahoma" w:eastAsia="宋体" w:cs="Tahoma"/>
      <w:sz w:val="24"/>
      <w:szCs w:val="24"/>
    </w:rPr>
  </w:style>
  <w:style w:type="paragraph" w:customStyle="1" w:styleId="1006">
    <w:name w:val="注："/>
    <w:next w:val="1"/>
    <w:semiHidden/>
    <w:qFormat/>
    <w:uiPriority w:val="0"/>
    <w:pPr>
      <w:widowControl w:val="0"/>
      <w:tabs>
        <w:tab w:val="left" w:pos="895"/>
      </w:tabs>
      <w:autoSpaceDE w:val="0"/>
      <w:autoSpaceDN w:val="0"/>
      <w:ind w:left="895" w:hanging="420"/>
      <w:jc w:val="both"/>
    </w:pPr>
    <w:rPr>
      <w:rFonts w:ascii="Arial" w:hAnsi="Tahoma" w:eastAsia="宋体" w:cs="Tahoma"/>
      <w:sz w:val="18"/>
      <w:lang w:val="en-US" w:eastAsia="zh-CN" w:bidi="ar-SA"/>
    </w:rPr>
  </w:style>
  <w:style w:type="paragraph" w:customStyle="1" w:styleId="1007">
    <w:name w:val="couv"/>
    <w:basedOn w:val="1"/>
    <w:semiHidden/>
    <w:qFormat/>
    <w:uiPriority w:val="0"/>
    <w:pPr>
      <w:widowControl/>
      <w:spacing w:before="120" w:after="120" w:line="240" w:lineRule="auto"/>
      <w:ind w:firstLine="200"/>
      <w:jc w:val="center"/>
    </w:pPr>
    <w:rPr>
      <w:rFonts w:ascii="Tahoma" w:hAnsi="Tahoma" w:eastAsia="宋体" w:cs="Tahoma"/>
      <w:b/>
      <w:kern w:val="0"/>
      <w:sz w:val="40"/>
      <w:szCs w:val="20"/>
    </w:rPr>
  </w:style>
  <w:style w:type="paragraph" w:customStyle="1" w:styleId="1008">
    <w:name w:val="样3"/>
    <w:basedOn w:val="1"/>
    <w:qFormat/>
    <w:uiPriority w:val="0"/>
    <w:pPr>
      <w:tabs>
        <w:tab w:val="left" w:pos="8323"/>
        <w:tab w:val="left" w:pos="8610"/>
      </w:tabs>
      <w:spacing w:line="560" w:lineRule="exact"/>
      <w:ind w:firstLine="667"/>
      <w:jc w:val="both"/>
    </w:pPr>
    <w:rPr>
      <w:rFonts w:ascii="Arial" w:hAnsi="Arial" w:eastAsia="宋" w:cs="Tahoma"/>
      <w:b/>
      <w:color w:val="000000"/>
      <w:spacing w:val="6"/>
      <w:sz w:val="32"/>
      <w:szCs w:val="20"/>
    </w:rPr>
  </w:style>
  <w:style w:type="paragraph" w:customStyle="1" w:styleId="1009">
    <w:name w:val="標準インデント　2"/>
    <w:basedOn w:val="23"/>
    <w:semiHidden/>
    <w:qFormat/>
    <w:uiPriority w:val="0"/>
    <w:pPr>
      <w:overflowPunct w:val="0"/>
      <w:autoSpaceDE w:val="0"/>
      <w:autoSpaceDN w:val="0"/>
      <w:adjustRightInd w:val="0"/>
      <w:spacing w:line="240" w:lineRule="auto"/>
      <w:ind w:left="2900" w:hanging="2038" w:firstLineChars="0"/>
      <w:textAlignment w:val="baseline"/>
    </w:pPr>
    <w:rPr>
      <w:rFonts w:ascii="Tahoma" w:hAnsi="Tahoma" w:eastAsia="华文中宋" w:cs="Tahoma"/>
      <w:kern w:val="0"/>
      <w:sz w:val="20"/>
      <w:szCs w:val="20"/>
      <w:lang w:eastAsia="ja-JP"/>
    </w:rPr>
  </w:style>
  <w:style w:type="paragraph" w:customStyle="1" w:styleId="1010">
    <w:name w:val="样2"/>
    <w:basedOn w:val="1"/>
    <w:qFormat/>
    <w:uiPriority w:val="0"/>
    <w:pPr>
      <w:tabs>
        <w:tab w:val="left" w:pos="2774"/>
      </w:tabs>
      <w:spacing w:before="240" w:line="360" w:lineRule="atLeast"/>
      <w:ind w:firstLine="0" w:firstLineChars="0"/>
    </w:pPr>
    <w:rPr>
      <w:rFonts w:ascii="宋" w:hAnsi="Arial" w:eastAsia="宋" w:cs="Tahoma"/>
      <w:b/>
      <w:snapToGrid w:val="0"/>
      <w:color w:val="000000"/>
      <w:spacing w:val="10"/>
      <w:kern w:val="0"/>
      <w:sz w:val="32"/>
      <w:szCs w:val="20"/>
    </w:rPr>
  </w:style>
  <w:style w:type="paragraph" w:customStyle="1" w:styleId="1011">
    <w:name w:val="xl66"/>
    <w:basedOn w:val="1"/>
    <w:qFormat/>
    <w:uiPriority w:val="0"/>
    <w:pPr>
      <w:widowControl/>
      <w:pBdr>
        <w:top w:val="single" w:color="auto" w:sz="4" w:space="0"/>
        <w:left w:val="single" w:color="auto" w:sz="8" w:space="0"/>
        <w:bottom w:val="single" w:color="auto" w:sz="4" w:space="0"/>
      </w:pBdr>
      <w:spacing w:before="100" w:beforeAutospacing="1" w:after="100" w:afterAutospacing="1" w:line="240" w:lineRule="auto"/>
      <w:ind w:firstLine="0" w:firstLineChars="0"/>
      <w:textAlignment w:val="center"/>
    </w:pPr>
    <w:rPr>
      <w:rFonts w:ascii="Tahoma" w:hAnsi="Tahoma" w:eastAsia="Verdana" w:cs="Tahoma"/>
      <w:kern w:val="0"/>
      <w:sz w:val="22"/>
      <w:szCs w:val="22"/>
    </w:rPr>
  </w:style>
  <w:style w:type="paragraph" w:customStyle="1" w:styleId="1012">
    <w:name w:val="样式 小四 加粗 行距: 1.5 倍行距"/>
    <w:basedOn w:val="1"/>
    <w:semiHidden/>
    <w:qFormat/>
    <w:uiPriority w:val="0"/>
    <w:pPr>
      <w:ind w:firstLine="0" w:firstLineChars="0"/>
      <w:jc w:val="both"/>
    </w:pPr>
    <w:rPr>
      <w:rFonts w:ascii="Tahoma" w:hAnsi="Tahoma" w:eastAsia="宋体" w:cs="Arial"/>
      <w:b/>
      <w:bCs/>
      <w:sz w:val="24"/>
      <w:szCs w:val="20"/>
    </w:rPr>
  </w:style>
  <w:style w:type="paragraph" w:customStyle="1" w:styleId="1013">
    <w:name w:val="样式 表格 + 居中"/>
    <w:basedOn w:val="1"/>
    <w:semiHidden/>
    <w:qFormat/>
    <w:uiPriority w:val="0"/>
    <w:pPr>
      <w:kinsoku w:val="0"/>
      <w:overflowPunct w:val="0"/>
      <w:adjustRightInd w:val="0"/>
      <w:snapToGrid w:val="0"/>
      <w:spacing w:line="240" w:lineRule="auto"/>
      <w:ind w:firstLine="0" w:firstLineChars="0"/>
      <w:jc w:val="center"/>
    </w:pPr>
    <w:rPr>
      <w:rFonts w:ascii="Tahoma" w:hAnsi="Tahoma" w:eastAsia="宋体" w:cs="Tahoma"/>
      <w:snapToGrid w:val="0"/>
      <w:color w:val="000000"/>
      <w:kern w:val="0"/>
      <w:sz w:val="24"/>
      <w:szCs w:val="24"/>
    </w:rPr>
  </w:style>
  <w:style w:type="paragraph" w:customStyle="1" w:styleId="1014">
    <w:name w:val="参考标题"/>
    <w:basedOn w:val="36"/>
    <w:next w:val="1"/>
    <w:semiHidden/>
    <w:qFormat/>
    <w:uiPriority w:val="0"/>
    <w:pPr>
      <w:widowControl/>
      <w:spacing w:before="560" w:after="160"/>
      <w:ind w:firstLine="0" w:firstLineChars="0"/>
      <w:jc w:val="center"/>
    </w:pPr>
    <w:rPr>
      <w:rFonts w:ascii="仿宋体" w:hAnsi="Tahoma" w:eastAsia="仿宋体" w:cs="Tahoma"/>
      <w:kern w:val="0"/>
      <w:sz w:val="18"/>
      <w:szCs w:val="20"/>
    </w:rPr>
  </w:style>
  <w:style w:type="paragraph" w:customStyle="1" w:styleId="1015">
    <w:name w:val="报告书正文"/>
    <w:basedOn w:val="1"/>
    <w:link w:val="1473"/>
    <w:qFormat/>
    <w:uiPriority w:val="0"/>
    <w:pPr>
      <w:ind w:firstLine="200"/>
      <w:jc w:val="both"/>
    </w:pPr>
    <w:rPr>
      <w:rFonts w:ascii="Calibri" w:hAnsi="Calibri" w:eastAsia="Arial" w:cs="黑体"/>
      <w:sz w:val="24"/>
      <w:szCs w:val="24"/>
    </w:rPr>
  </w:style>
  <w:style w:type="paragraph" w:customStyle="1" w:styleId="1016">
    <w:name w:val="表格标题dg"/>
    <w:basedOn w:val="1"/>
    <w:next w:val="1"/>
    <w:link w:val="1394"/>
    <w:qFormat/>
    <w:uiPriority w:val="0"/>
    <w:pPr>
      <w:keepNext/>
      <w:widowControl/>
      <w:spacing w:line="560" w:lineRule="exact"/>
      <w:ind w:firstLine="0" w:firstLineChars="0"/>
      <w:jc w:val="center"/>
    </w:pPr>
    <w:rPr>
      <w:rFonts w:ascii="Arial" w:hAnsi="Arial" w:eastAsia="Arial" w:cs="黑体"/>
      <w:sz w:val="24"/>
      <w:szCs w:val="22"/>
      <w:lang w:bidi="en-US"/>
    </w:rPr>
  </w:style>
  <w:style w:type="paragraph" w:customStyle="1" w:styleId="1017">
    <w:name w:val="页眉dg"/>
    <w:basedOn w:val="1"/>
    <w:link w:val="1247"/>
    <w:qFormat/>
    <w:uiPriority w:val="0"/>
    <w:pPr>
      <w:widowControl/>
      <w:pBdr>
        <w:bottom w:val="single" w:color="auto" w:sz="6" w:space="1"/>
      </w:pBdr>
      <w:tabs>
        <w:tab w:val="center" w:pos="4153"/>
        <w:tab w:val="right" w:pos="8306"/>
      </w:tabs>
      <w:snapToGrid w:val="0"/>
      <w:spacing w:line="240" w:lineRule="auto"/>
      <w:ind w:firstLine="0" w:firstLineChars="0"/>
      <w:jc w:val="center"/>
    </w:pPr>
    <w:rPr>
      <w:rFonts w:ascii="Arial" w:hAnsi="Arial" w:eastAsia="Arial" w:cs="黑体"/>
      <w:sz w:val="18"/>
      <w:szCs w:val="18"/>
      <w:lang w:eastAsia="en-US" w:bidi="en-US"/>
    </w:rPr>
  </w:style>
  <w:style w:type="paragraph" w:customStyle="1" w:styleId="1018">
    <w:name w:val="dg3"/>
    <w:basedOn w:val="1"/>
    <w:next w:val="1"/>
    <w:qFormat/>
    <w:uiPriority w:val="0"/>
    <w:pPr>
      <w:keepNext/>
      <w:spacing w:line="560" w:lineRule="exact"/>
      <w:ind w:firstLine="0" w:firstLineChars="0"/>
      <w:jc w:val="both"/>
      <w:outlineLvl w:val="2"/>
    </w:pPr>
    <w:rPr>
      <w:rFonts w:ascii="仿宋体" w:hAnsi="Arial" w:eastAsia="仿宋体" w:cs="Arial"/>
      <w:b/>
      <w:szCs w:val="24"/>
    </w:rPr>
  </w:style>
  <w:style w:type="paragraph" w:customStyle="1" w:styleId="1019">
    <w:name w:val="样式 标题 4L4款标题1.1.1.1H4h441.1.1.1 Char1.1.1.1标题 4.1.1.1.1..."/>
    <w:basedOn w:val="8"/>
    <w:link w:val="1333"/>
    <w:qFormat/>
    <w:uiPriority w:val="0"/>
    <w:pPr>
      <w:spacing w:before="0" w:after="0" w:line="560" w:lineRule="exact"/>
      <w:ind w:firstLine="0" w:firstLineChars="0"/>
      <w:jc w:val="both"/>
    </w:pPr>
    <w:rPr>
      <w:rFonts w:ascii="黑体" w:hAnsi="黑体" w:eastAsia="Arial" w:cs="黑体"/>
      <w:bCs w:val="0"/>
      <w:sz w:val="24"/>
      <w:szCs w:val="24"/>
    </w:rPr>
  </w:style>
  <w:style w:type="paragraph" w:customStyle="1" w:styleId="1020">
    <w:name w:val="样式4 Char Char"/>
    <w:basedOn w:val="1"/>
    <w:link w:val="1348"/>
    <w:qFormat/>
    <w:uiPriority w:val="0"/>
    <w:pPr>
      <w:adjustRightInd w:val="0"/>
      <w:snapToGrid w:val="0"/>
      <w:spacing w:line="500" w:lineRule="exact"/>
      <w:ind w:firstLine="480"/>
    </w:pPr>
    <w:rPr>
      <w:rFonts w:ascii="Arial" w:hAnsi="Arial" w:eastAsia="宋体" w:cs="Tahoma"/>
      <w:color w:val="008000"/>
      <w:sz w:val="24"/>
      <w:szCs w:val="24"/>
    </w:rPr>
  </w:style>
  <w:style w:type="paragraph" w:customStyle="1" w:styleId="1021">
    <w:name w:val="流程图文字"/>
    <w:basedOn w:val="1"/>
    <w:qFormat/>
    <w:uiPriority w:val="0"/>
    <w:pPr>
      <w:adjustRightInd w:val="0"/>
      <w:spacing w:before="100" w:beforeAutospacing="1" w:after="40" w:line="360" w:lineRule="exact"/>
      <w:ind w:firstLine="0" w:firstLineChars="0"/>
      <w:jc w:val="center"/>
      <w:textAlignment w:val="baseline"/>
    </w:pPr>
    <w:rPr>
      <w:rFonts w:ascii="Arial" w:hAnsi="Arial" w:eastAsia="宋体" w:cs="Tahoma"/>
      <w:bCs/>
      <w:kern w:val="0"/>
      <w:sz w:val="24"/>
      <w:szCs w:val="24"/>
    </w:rPr>
  </w:style>
  <w:style w:type="paragraph" w:customStyle="1" w:styleId="1022">
    <w:name w:val="样式 标题 1 + 首行缩进:  0 厘米"/>
    <w:basedOn w:val="5"/>
    <w:qFormat/>
    <w:uiPriority w:val="0"/>
    <w:pPr>
      <w:adjustRightInd w:val="0"/>
      <w:snapToGrid w:val="0"/>
      <w:spacing w:before="400" w:after="200"/>
      <w:ind w:firstLine="567"/>
      <w:textAlignment w:val="baseline"/>
    </w:pPr>
    <w:rPr>
      <w:rFonts w:ascii="Tahoma" w:hAnsi="Tahoma" w:eastAsia="宋体" w:cs="Arial"/>
      <w:szCs w:val="20"/>
    </w:rPr>
  </w:style>
  <w:style w:type="paragraph" w:customStyle="1" w:styleId="1023">
    <w:name w:val="样式 标题 2 + 段前: 1 行"/>
    <w:basedOn w:val="6"/>
    <w:qFormat/>
    <w:uiPriority w:val="0"/>
    <w:pPr>
      <w:adjustRightInd w:val="0"/>
      <w:snapToGrid w:val="0"/>
      <w:spacing w:before="320" w:after="160"/>
      <w:ind w:firstLine="567"/>
      <w:textAlignment w:val="baseline"/>
    </w:pPr>
    <w:rPr>
      <w:rFonts w:ascii="Arial" w:hAnsi="Tahoma" w:eastAsia="Arial" w:cs="Arial"/>
      <w:b w:val="0"/>
      <w:bCs w:val="0"/>
      <w:sz w:val="18"/>
      <w:szCs w:val="20"/>
    </w:rPr>
  </w:style>
  <w:style w:type="paragraph" w:customStyle="1" w:styleId="1024">
    <w:name w:val="批注框文本2"/>
    <w:basedOn w:val="1"/>
    <w:link w:val="1307"/>
    <w:qFormat/>
    <w:uiPriority w:val="0"/>
    <w:pPr>
      <w:spacing w:line="240" w:lineRule="auto"/>
      <w:ind w:firstLine="0" w:firstLineChars="0"/>
      <w:jc w:val="both"/>
    </w:pPr>
    <w:rPr>
      <w:rFonts w:ascii="Calibri" w:hAnsi="Calibri" w:eastAsia="宋体" w:cs="黑体"/>
      <w:sz w:val="18"/>
      <w:szCs w:val="22"/>
    </w:rPr>
  </w:style>
  <w:style w:type="paragraph" w:customStyle="1" w:styleId="1025">
    <w:name w:val="z-窗体底端11"/>
    <w:basedOn w:val="1"/>
    <w:next w:val="1"/>
    <w:link w:val="1371"/>
    <w:qFormat/>
    <w:uiPriority w:val="0"/>
    <w:pPr>
      <w:widowControl/>
      <w:pBdr>
        <w:top w:val="single" w:color="auto" w:sz="6" w:space="1"/>
      </w:pBdr>
      <w:spacing w:line="240" w:lineRule="auto"/>
      <w:ind w:firstLine="0" w:firstLineChars="0"/>
      <w:jc w:val="center"/>
    </w:pPr>
    <w:rPr>
      <w:rFonts w:ascii="Arial" w:hAnsi="Calibri" w:eastAsia="宋体" w:cs="黑体"/>
      <w:vanish/>
      <w:sz w:val="16"/>
      <w:szCs w:val="22"/>
    </w:rPr>
  </w:style>
  <w:style w:type="paragraph" w:customStyle="1" w:styleId="1026">
    <w:name w:val="ljsh"/>
    <w:link w:val="1216"/>
    <w:qFormat/>
    <w:uiPriority w:val="0"/>
    <w:pPr>
      <w:adjustRightInd w:val="0"/>
      <w:snapToGrid w:val="0"/>
      <w:ind w:left="350" w:leftChars="350"/>
    </w:pPr>
    <w:rPr>
      <w:rFonts w:ascii="宋体" w:hAnsi="宋体" w:eastAsia="宋体" w:cs="黑体"/>
      <w:snapToGrid w:val="0"/>
      <w:color w:val="000000"/>
      <w:kern w:val="2"/>
      <w:sz w:val="21"/>
      <w:szCs w:val="22"/>
      <w:lang w:val="en-US" w:eastAsia="zh-CN" w:bidi="ar-SA"/>
    </w:rPr>
  </w:style>
  <w:style w:type="paragraph" w:customStyle="1" w:styleId="1027">
    <w:name w:val="报告格式—正文"/>
    <w:basedOn w:val="1"/>
    <w:link w:val="1298"/>
    <w:qFormat/>
    <w:uiPriority w:val="0"/>
    <w:pPr>
      <w:spacing w:line="580" w:lineRule="exact"/>
      <w:ind w:firstLine="584"/>
      <w:jc w:val="both"/>
    </w:pPr>
    <w:rPr>
      <w:rFonts w:ascii="Calibri" w:hAnsi="Calibri" w:eastAsia="宋体" w:cs="黑体"/>
      <w:spacing w:val="6"/>
      <w:szCs w:val="36"/>
    </w:rPr>
  </w:style>
  <w:style w:type="paragraph" w:customStyle="1" w:styleId="1028">
    <w:name w:val="Char Char Char Char Char Char Char Char Char Char Char Char Char Char Char Char Char Char"/>
    <w:basedOn w:val="1"/>
    <w:semiHidden/>
    <w:qFormat/>
    <w:uiPriority w:val="0"/>
    <w:pPr>
      <w:widowControl/>
      <w:spacing w:line="240" w:lineRule="auto"/>
      <w:ind w:firstLine="0" w:firstLineChars="0"/>
    </w:pPr>
    <w:rPr>
      <w:rFonts w:ascii="宋体" w:hAnsi="宋体" w:eastAsia="宋体" w:cs="宋体"/>
      <w:kern w:val="0"/>
      <w:sz w:val="24"/>
      <w:szCs w:val="21"/>
    </w:rPr>
  </w:style>
  <w:style w:type="paragraph" w:customStyle="1" w:styleId="1029">
    <w:name w:val="Char Char Char1 Char Char Char Char Char Char Char Char Char"/>
    <w:basedOn w:val="1"/>
    <w:qFormat/>
    <w:uiPriority w:val="0"/>
    <w:pPr>
      <w:widowControl/>
      <w:spacing w:line="240" w:lineRule="auto"/>
      <w:ind w:firstLine="0" w:firstLineChars="0"/>
    </w:pPr>
    <w:rPr>
      <w:rFonts w:ascii="宋体" w:hAnsi="宋体" w:eastAsia="楷体_GB2312" w:cs="宋体"/>
      <w:b/>
      <w:kern w:val="0"/>
    </w:rPr>
  </w:style>
  <w:style w:type="paragraph" w:customStyle="1" w:styleId="1030">
    <w:name w:val="Char Char4 Char Char"/>
    <w:basedOn w:val="1"/>
    <w:qFormat/>
    <w:uiPriority w:val="0"/>
    <w:pPr>
      <w:widowControl/>
      <w:spacing w:after="160" w:line="240" w:lineRule="exact"/>
      <w:ind w:firstLine="0" w:firstLineChars="0"/>
    </w:pPr>
    <w:rPr>
      <w:rFonts w:ascii="Arial" w:hAnsi="Arial" w:eastAsia="宋体"/>
      <w:kern w:val="0"/>
      <w:sz w:val="20"/>
      <w:szCs w:val="20"/>
      <w:lang w:eastAsia="en-US"/>
    </w:rPr>
  </w:style>
  <w:style w:type="paragraph" w:customStyle="1" w:styleId="1031">
    <w:name w:val="zwb-图表标题"/>
    <w:basedOn w:val="1"/>
    <w:link w:val="1481"/>
    <w:qFormat/>
    <w:uiPriority w:val="0"/>
    <w:pPr>
      <w:ind w:firstLine="0" w:firstLineChars="0"/>
      <w:jc w:val="center"/>
    </w:pPr>
    <w:rPr>
      <w:rFonts w:eastAsia="宋体"/>
      <w:b/>
      <w:sz w:val="24"/>
      <w:szCs w:val="24"/>
    </w:rPr>
  </w:style>
  <w:style w:type="paragraph" w:customStyle="1" w:styleId="1032">
    <w:name w:val="zwb-正文"/>
    <w:basedOn w:val="1"/>
    <w:link w:val="1480"/>
    <w:qFormat/>
    <w:uiPriority w:val="0"/>
    <w:pPr>
      <w:ind w:firstLine="480"/>
      <w:jc w:val="both"/>
    </w:pPr>
    <w:rPr>
      <w:rFonts w:eastAsia="宋体"/>
      <w:sz w:val="24"/>
      <w:szCs w:val="24"/>
    </w:rPr>
  </w:style>
  <w:style w:type="paragraph" w:customStyle="1" w:styleId="1033">
    <w:name w:val="标题 五"/>
    <w:next w:val="1"/>
    <w:qFormat/>
    <w:uiPriority w:val="0"/>
    <w:pPr>
      <w:spacing w:line="360" w:lineRule="auto"/>
      <w:jc w:val="both"/>
      <w:outlineLvl w:val="4"/>
    </w:pPr>
    <w:rPr>
      <w:rFonts w:ascii="Times New Roman" w:hAnsi="Times New Roman" w:eastAsia="仿宋" w:cs="Times New Roman"/>
      <w:b/>
      <w:sz w:val="28"/>
      <w:szCs w:val="24"/>
      <w:lang w:val="en-US" w:eastAsia="zh-CN" w:bidi="ar-SA"/>
    </w:rPr>
  </w:style>
  <w:style w:type="character" w:customStyle="1" w:styleId="1034">
    <w:name w:val="页眉 Char"/>
    <w:basedOn w:val="93"/>
    <w:link w:val="58"/>
    <w:qFormat/>
    <w:uiPriority w:val="0"/>
    <w:rPr>
      <w:sz w:val="18"/>
      <w:szCs w:val="18"/>
    </w:rPr>
  </w:style>
  <w:style w:type="character" w:customStyle="1" w:styleId="1035">
    <w:name w:val="页脚 Char"/>
    <w:basedOn w:val="93"/>
    <w:link w:val="56"/>
    <w:qFormat/>
    <w:uiPriority w:val="99"/>
    <w:rPr>
      <w:sz w:val="18"/>
      <w:szCs w:val="18"/>
    </w:rPr>
  </w:style>
  <w:style w:type="character" w:customStyle="1" w:styleId="1036">
    <w:name w:val="标题 1 Char"/>
    <w:basedOn w:val="93"/>
    <w:link w:val="5"/>
    <w:qFormat/>
    <w:uiPriority w:val="0"/>
    <w:rPr>
      <w:rFonts w:ascii="Times New Roman" w:hAnsi="Times New Roman" w:eastAsia="仿宋" w:cs="Times New Roman"/>
      <w:b/>
      <w:bCs/>
      <w:kern w:val="44"/>
      <w:sz w:val="32"/>
      <w:szCs w:val="44"/>
    </w:rPr>
  </w:style>
  <w:style w:type="character" w:customStyle="1" w:styleId="1037">
    <w:name w:val="标题 2 Char"/>
    <w:basedOn w:val="93"/>
    <w:link w:val="6"/>
    <w:qFormat/>
    <w:uiPriority w:val="0"/>
    <w:rPr>
      <w:rFonts w:ascii="Times New Roman" w:hAnsi="Times New Roman" w:eastAsia="仿宋" w:cs="Times New Roman"/>
      <w:b/>
      <w:bCs/>
      <w:kern w:val="0"/>
      <w:sz w:val="30"/>
      <w:szCs w:val="32"/>
    </w:rPr>
  </w:style>
  <w:style w:type="character" w:customStyle="1" w:styleId="1038">
    <w:name w:val="标题 4 Char"/>
    <w:basedOn w:val="93"/>
    <w:link w:val="8"/>
    <w:qFormat/>
    <w:uiPriority w:val="0"/>
    <w:rPr>
      <w:rFonts w:ascii="Arial" w:hAnsi="Arial" w:eastAsia="黑体" w:cs="Times New Roman"/>
      <w:b/>
      <w:bCs/>
      <w:sz w:val="28"/>
      <w:szCs w:val="28"/>
    </w:rPr>
  </w:style>
  <w:style w:type="character" w:customStyle="1" w:styleId="1039">
    <w:name w:val="标题 5 Char"/>
    <w:basedOn w:val="93"/>
    <w:link w:val="9"/>
    <w:qFormat/>
    <w:uiPriority w:val="0"/>
    <w:rPr>
      <w:rFonts w:ascii="Times New Roman" w:hAnsi="Times New Roman" w:eastAsia="仿宋" w:cs="Times New Roman"/>
      <w:b/>
      <w:bCs/>
      <w:sz w:val="28"/>
      <w:szCs w:val="28"/>
    </w:rPr>
  </w:style>
  <w:style w:type="character" w:customStyle="1" w:styleId="1040">
    <w:name w:val="标题 6 Char"/>
    <w:basedOn w:val="93"/>
    <w:link w:val="10"/>
    <w:qFormat/>
    <w:uiPriority w:val="0"/>
    <w:rPr>
      <w:rFonts w:ascii="Arial" w:hAnsi="Arial" w:eastAsia="黑体" w:cs="Times New Roman"/>
      <w:b/>
      <w:bCs/>
      <w:sz w:val="24"/>
      <w:szCs w:val="24"/>
    </w:rPr>
  </w:style>
  <w:style w:type="character" w:customStyle="1" w:styleId="1041">
    <w:name w:val="标题 7 Char"/>
    <w:basedOn w:val="93"/>
    <w:link w:val="11"/>
    <w:qFormat/>
    <w:uiPriority w:val="0"/>
    <w:rPr>
      <w:rFonts w:ascii="Times New Roman" w:hAnsi="Times New Roman" w:eastAsia="宋体" w:cs="Times New Roman"/>
      <w:b/>
      <w:bCs/>
      <w:sz w:val="24"/>
      <w:szCs w:val="24"/>
    </w:rPr>
  </w:style>
  <w:style w:type="character" w:customStyle="1" w:styleId="1042">
    <w:name w:val="标题 8 Char"/>
    <w:basedOn w:val="93"/>
    <w:link w:val="12"/>
    <w:qFormat/>
    <w:uiPriority w:val="0"/>
    <w:rPr>
      <w:rFonts w:ascii="Arial" w:hAnsi="Arial" w:eastAsia="黑体" w:cs="Times New Roman"/>
      <w:sz w:val="24"/>
      <w:szCs w:val="24"/>
    </w:rPr>
  </w:style>
  <w:style w:type="character" w:customStyle="1" w:styleId="1043">
    <w:name w:val="标题 9 Char"/>
    <w:basedOn w:val="93"/>
    <w:link w:val="13"/>
    <w:qFormat/>
    <w:uiPriority w:val="0"/>
    <w:rPr>
      <w:rFonts w:ascii="Arial" w:hAnsi="Arial" w:eastAsia="黑体" w:cs="Times New Roman"/>
      <w:szCs w:val="21"/>
    </w:rPr>
  </w:style>
  <w:style w:type="character" w:customStyle="1" w:styleId="1044">
    <w:name w:val="批注框文本 Char"/>
    <w:basedOn w:val="93"/>
    <w:link w:val="55"/>
    <w:qFormat/>
    <w:uiPriority w:val="0"/>
    <w:rPr>
      <w:rFonts w:ascii="Times New Roman" w:hAnsi="Times New Roman" w:eastAsia="仿宋_GB2312" w:cs="Times New Roman"/>
      <w:sz w:val="18"/>
      <w:szCs w:val="18"/>
    </w:rPr>
  </w:style>
  <w:style w:type="character" w:customStyle="1" w:styleId="1045">
    <w:name w:val="apple-converted-space"/>
    <w:basedOn w:val="93"/>
    <w:qFormat/>
    <w:uiPriority w:val="0"/>
  </w:style>
  <w:style w:type="character" w:customStyle="1" w:styleId="1046">
    <w:name w:val="正文文本缩进 3 Char"/>
    <w:basedOn w:val="93"/>
    <w:link w:val="71"/>
    <w:qFormat/>
    <w:uiPriority w:val="0"/>
    <w:rPr>
      <w:rFonts w:ascii="Times New Roman" w:hAnsi="Times New Roman" w:eastAsia="仿宋_GB2312" w:cs="Times New Roman"/>
      <w:sz w:val="16"/>
      <w:szCs w:val="16"/>
    </w:rPr>
  </w:style>
  <w:style w:type="character" w:customStyle="1" w:styleId="1047">
    <w:name w:val="日期 Char"/>
    <w:basedOn w:val="93"/>
    <w:link w:val="51"/>
    <w:qFormat/>
    <w:uiPriority w:val="0"/>
    <w:rPr>
      <w:rFonts w:ascii="Times New Roman" w:hAnsi="Times New Roman" w:eastAsia="仿宋_GB2312" w:cs="Times New Roman"/>
      <w:sz w:val="28"/>
      <w:szCs w:val="28"/>
    </w:rPr>
  </w:style>
  <w:style w:type="character" w:customStyle="1" w:styleId="1048">
    <w:name w:val="纯文本 Char"/>
    <w:basedOn w:val="93"/>
    <w:link w:val="46"/>
    <w:qFormat/>
    <w:uiPriority w:val="0"/>
    <w:rPr>
      <w:rFonts w:ascii="宋体" w:hAnsi="Courier New" w:eastAsia="宋体" w:cs="Times New Roman"/>
      <w:szCs w:val="20"/>
    </w:rPr>
  </w:style>
  <w:style w:type="character" w:customStyle="1" w:styleId="1049">
    <w:name w:val="文档结构图 Char"/>
    <w:basedOn w:val="93"/>
    <w:link w:val="28"/>
    <w:qFormat/>
    <w:uiPriority w:val="0"/>
    <w:rPr>
      <w:rFonts w:ascii="Times New Roman" w:hAnsi="Times New Roman" w:eastAsia="宋体" w:cs="Times New Roman"/>
      <w:sz w:val="24"/>
      <w:shd w:val="clear" w:color="auto" w:fill="000080"/>
    </w:rPr>
  </w:style>
  <w:style w:type="character" w:customStyle="1" w:styleId="1050">
    <w:name w:val="标题 3 Char1"/>
    <w:qFormat/>
    <w:uiPriority w:val="0"/>
    <w:rPr>
      <w:rFonts w:eastAsia="宋体"/>
      <w:b/>
      <w:bCs/>
      <w:kern w:val="2"/>
      <w:sz w:val="32"/>
      <w:szCs w:val="32"/>
      <w:lang w:val="en-US" w:eastAsia="zh-CN" w:bidi="ar-SA"/>
    </w:rPr>
  </w:style>
  <w:style w:type="character" w:customStyle="1" w:styleId="1051">
    <w:name w:val="正文文本缩进 Char"/>
    <w:basedOn w:val="93"/>
    <w:link w:val="3"/>
    <w:qFormat/>
    <w:uiPriority w:val="0"/>
    <w:rPr>
      <w:rFonts w:ascii="Times New Roman" w:hAnsi="Times New Roman" w:eastAsia="宋体" w:cs="Times New Roman"/>
      <w:spacing w:val="-2"/>
      <w:kern w:val="0"/>
      <w:sz w:val="28"/>
      <w:szCs w:val="20"/>
    </w:rPr>
  </w:style>
  <w:style w:type="character" w:customStyle="1" w:styleId="1052">
    <w:name w:val="标题 3 Char1 Char Char1"/>
    <w:qFormat/>
    <w:uiPriority w:val="0"/>
    <w:rPr>
      <w:rFonts w:eastAsia="宋体"/>
      <w:b/>
      <w:bCs/>
      <w:kern w:val="2"/>
      <w:sz w:val="32"/>
      <w:szCs w:val="32"/>
      <w:lang w:val="en-US" w:eastAsia="zh-CN" w:bidi="ar-SA"/>
    </w:rPr>
  </w:style>
  <w:style w:type="character" w:customStyle="1" w:styleId="1053">
    <w:name w:val="HTML 地址 Char"/>
    <w:basedOn w:val="93"/>
    <w:link w:val="42"/>
    <w:qFormat/>
    <w:uiPriority w:val="0"/>
    <w:rPr>
      <w:rFonts w:ascii="Times New Roman" w:hAnsi="Times New Roman" w:eastAsia="宋体" w:cs="Times New Roman"/>
      <w:i/>
      <w:iCs/>
      <w:sz w:val="24"/>
    </w:rPr>
  </w:style>
  <w:style w:type="character" w:customStyle="1" w:styleId="1054">
    <w:name w:val="HTML 预设格式 Char"/>
    <w:basedOn w:val="93"/>
    <w:link w:val="81"/>
    <w:qFormat/>
    <w:uiPriority w:val="0"/>
    <w:rPr>
      <w:rFonts w:ascii="Courier New" w:hAnsi="Courier New" w:eastAsia="宋体" w:cs="Courier New"/>
      <w:sz w:val="20"/>
      <w:szCs w:val="20"/>
    </w:rPr>
  </w:style>
  <w:style w:type="character" w:customStyle="1" w:styleId="1055">
    <w:name w:val="标题 Char"/>
    <w:basedOn w:val="93"/>
    <w:link w:val="85"/>
    <w:qFormat/>
    <w:uiPriority w:val="0"/>
    <w:rPr>
      <w:rFonts w:ascii="Arial" w:hAnsi="Arial" w:eastAsia="宋体" w:cs="Arial"/>
      <w:b/>
      <w:bCs/>
      <w:sz w:val="32"/>
      <w:szCs w:val="32"/>
    </w:rPr>
  </w:style>
  <w:style w:type="character" w:customStyle="1" w:styleId="1056">
    <w:name w:val="称呼 Char"/>
    <w:basedOn w:val="93"/>
    <w:link w:val="32"/>
    <w:qFormat/>
    <w:uiPriority w:val="0"/>
    <w:rPr>
      <w:rFonts w:ascii="Times New Roman" w:hAnsi="Times New Roman" w:eastAsia="宋体" w:cs="Times New Roman"/>
      <w:sz w:val="24"/>
    </w:rPr>
  </w:style>
  <w:style w:type="character" w:customStyle="1" w:styleId="1057">
    <w:name w:val="电子邮件签名 Char"/>
    <w:basedOn w:val="93"/>
    <w:link w:val="21"/>
    <w:qFormat/>
    <w:uiPriority w:val="0"/>
    <w:rPr>
      <w:rFonts w:ascii="Times New Roman" w:hAnsi="Times New Roman" w:eastAsia="宋体" w:cs="Times New Roman"/>
      <w:sz w:val="24"/>
    </w:rPr>
  </w:style>
  <w:style w:type="character" w:customStyle="1" w:styleId="1058">
    <w:name w:val="副标题 Char"/>
    <w:basedOn w:val="93"/>
    <w:link w:val="65"/>
    <w:qFormat/>
    <w:uiPriority w:val="0"/>
    <w:rPr>
      <w:rFonts w:ascii="Arial" w:hAnsi="Arial" w:eastAsia="宋体" w:cs="Arial"/>
      <w:b/>
      <w:bCs/>
      <w:kern w:val="28"/>
      <w:sz w:val="32"/>
      <w:szCs w:val="32"/>
    </w:rPr>
  </w:style>
  <w:style w:type="character" w:customStyle="1" w:styleId="1059">
    <w:name w:val="宏文本 Char"/>
    <w:basedOn w:val="93"/>
    <w:link w:val="4"/>
    <w:semiHidden/>
    <w:qFormat/>
    <w:uiPriority w:val="0"/>
    <w:rPr>
      <w:rFonts w:ascii="Courier New" w:hAnsi="Courier New" w:eastAsia="宋体" w:cs="Courier New"/>
      <w:sz w:val="24"/>
      <w:szCs w:val="24"/>
    </w:rPr>
  </w:style>
  <w:style w:type="character" w:customStyle="1" w:styleId="1060">
    <w:name w:val="脚注文本 Char"/>
    <w:basedOn w:val="93"/>
    <w:link w:val="68"/>
    <w:qFormat/>
    <w:uiPriority w:val="0"/>
    <w:rPr>
      <w:rFonts w:ascii="Times New Roman" w:hAnsi="Times New Roman" w:eastAsia="宋体" w:cs="Times New Roman"/>
      <w:sz w:val="18"/>
      <w:szCs w:val="18"/>
    </w:rPr>
  </w:style>
  <w:style w:type="character" w:customStyle="1" w:styleId="1061">
    <w:name w:val="结束语 Char"/>
    <w:basedOn w:val="93"/>
    <w:link w:val="34"/>
    <w:qFormat/>
    <w:uiPriority w:val="0"/>
    <w:rPr>
      <w:rFonts w:ascii="Times New Roman" w:hAnsi="Times New Roman" w:eastAsia="宋体" w:cs="Times New Roman"/>
      <w:sz w:val="24"/>
    </w:rPr>
  </w:style>
  <w:style w:type="character" w:customStyle="1" w:styleId="1062">
    <w:name w:val="批注文字 Char"/>
    <w:basedOn w:val="93"/>
    <w:link w:val="30"/>
    <w:qFormat/>
    <w:uiPriority w:val="0"/>
    <w:rPr>
      <w:rFonts w:ascii="Times New Roman" w:hAnsi="Times New Roman" w:eastAsia="宋体" w:cs="Times New Roman"/>
      <w:sz w:val="24"/>
    </w:rPr>
  </w:style>
  <w:style w:type="character" w:customStyle="1" w:styleId="1063">
    <w:name w:val="批注主题 Char"/>
    <w:basedOn w:val="1062"/>
    <w:link w:val="86"/>
    <w:qFormat/>
    <w:uiPriority w:val="0"/>
    <w:rPr>
      <w:rFonts w:ascii="Times New Roman" w:hAnsi="Times New Roman" w:eastAsia="宋体" w:cs="Times New Roman"/>
      <w:b/>
      <w:bCs/>
      <w:sz w:val="24"/>
    </w:rPr>
  </w:style>
  <w:style w:type="character" w:customStyle="1" w:styleId="1064">
    <w:name w:val="签名 Char"/>
    <w:basedOn w:val="93"/>
    <w:link w:val="59"/>
    <w:qFormat/>
    <w:uiPriority w:val="0"/>
    <w:rPr>
      <w:rFonts w:ascii="Times New Roman" w:hAnsi="Times New Roman" w:eastAsia="宋体" w:cs="Times New Roman"/>
      <w:sz w:val="24"/>
    </w:rPr>
  </w:style>
  <w:style w:type="character" w:customStyle="1" w:styleId="1065">
    <w:name w:val="尾注文本 Char"/>
    <w:basedOn w:val="93"/>
    <w:link w:val="53"/>
    <w:qFormat/>
    <w:uiPriority w:val="0"/>
    <w:rPr>
      <w:rFonts w:ascii="Times New Roman" w:hAnsi="Times New Roman" w:eastAsia="宋体" w:cs="Times New Roman"/>
      <w:sz w:val="24"/>
    </w:rPr>
  </w:style>
  <w:style w:type="character" w:customStyle="1" w:styleId="1066">
    <w:name w:val="信息标题 Char"/>
    <w:basedOn w:val="93"/>
    <w:link w:val="80"/>
    <w:qFormat/>
    <w:uiPriority w:val="0"/>
    <w:rPr>
      <w:rFonts w:ascii="Arial" w:hAnsi="Arial" w:eastAsia="宋体" w:cs="Arial"/>
      <w:sz w:val="24"/>
      <w:szCs w:val="24"/>
      <w:shd w:val="pct20" w:color="auto" w:fill="auto"/>
    </w:rPr>
  </w:style>
  <w:style w:type="character" w:customStyle="1" w:styleId="1067">
    <w:name w:val="正文文本 Char"/>
    <w:basedOn w:val="93"/>
    <w:link w:val="36"/>
    <w:qFormat/>
    <w:uiPriority w:val="0"/>
    <w:rPr>
      <w:rFonts w:ascii="Times New Roman" w:hAnsi="Times New Roman" w:eastAsia="宋体" w:cs="Times New Roman"/>
      <w:sz w:val="24"/>
    </w:rPr>
  </w:style>
  <w:style w:type="character" w:customStyle="1" w:styleId="1068">
    <w:name w:val="正文首行缩进 Char"/>
    <w:basedOn w:val="1067"/>
    <w:link w:val="87"/>
    <w:qFormat/>
    <w:uiPriority w:val="0"/>
    <w:rPr>
      <w:rFonts w:ascii="Times New Roman" w:hAnsi="Times New Roman" w:eastAsia="宋体" w:cs="Times New Roman"/>
      <w:sz w:val="24"/>
    </w:rPr>
  </w:style>
  <w:style w:type="character" w:customStyle="1" w:styleId="1069">
    <w:name w:val="正文首行缩进 2 Char"/>
    <w:basedOn w:val="1051"/>
    <w:link w:val="2"/>
    <w:qFormat/>
    <w:uiPriority w:val="0"/>
    <w:rPr>
      <w:rFonts w:ascii="Times New Roman" w:hAnsi="Times New Roman" w:eastAsia="宋体" w:cs="Times New Roman"/>
      <w:spacing w:val="-2"/>
      <w:kern w:val="0"/>
      <w:sz w:val="24"/>
      <w:szCs w:val="20"/>
    </w:rPr>
  </w:style>
  <w:style w:type="character" w:customStyle="1" w:styleId="1070">
    <w:name w:val="正文文本 2 Char"/>
    <w:basedOn w:val="93"/>
    <w:link w:val="77"/>
    <w:qFormat/>
    <w:uiPriority w:val="0"/>
    <w:rPr>
      <w:rFonts w:ascii="Times New Roman" w:hAnsi="Times New Roman" w:eastAsia="宋体" w:cs="Times New Roman"/>
      <w:sz w:val="24"/>
    </w:rPr>
  </w:style>
  <w:style w:type="character" w:customStyle="1" w:styleId="1071">
    <w:name w:val="正文文本 3 Char"/>
    <w:basedOn w:val="93"/>
    <w:link w:val="33"/>
    <w:qFormat/>
    <w:uiPriority w:val="0"/>
    <w:rPr>
      <w:rFonts w:ascii="Times New Roman" w:hAnsi="Times New Roman" w:eastAsia="宋体" w:cs="Times New Roman"/>
      <w:sz w:val="16"/>
      <w:szCs w:val="16"/>
    </w:rPr>
  </w:style>
  <w:style w:type="character" w:customStyle="1" w:styleId="1072">
    <w:name w:val="正文文本缩进 2 Char"/>
    <w:basedOn w:val="93"/>
    <w:link w:val="52"/>
    <w:qFormat/>
    <w:uiPriority w:val="0"/>
    <w:rPr>
      <w:rFonts w:ascii="Times New Roman" w:hAnsi="Times New Roman" w:eastAsia="宋体" w:cs="Times New Roman"/>
      <w:sz w:val="24"/>
    </w:rPr>
  </w:style>
  <w:style w:type="character" w:customStyle="1" w:styleId="1073">
    <w:name w:val="注释标题 Char"/>
    <w:basedOn w:val="93"/>
    <w:link w:val="18"/>
    <w:qFormat/>
    <w:uiPriority w:val="0"/>
    <w:rPr>
      <w:rFonts w:ascii="Times New Roman" w:hAnsi="Times New Roman" w:eastAsia="宋体" w:cs="Times New Roman"/>
      <w:sz w:val="24"/>
    </w:rPr>
  </w:style>
  <w:style w:type="character" w:customStyle="1" w:styleId="1074">
    <w:name w:val="Char Char11"/>
    <w:qFormat/>
    <w:uiPriority w:val="0"/>
    <w:rPr>
      <w:rFonts w:eastAsia="仿宋_GB2312"/>
      <w:b/>
      <w:bCs/>
      <w:kern w:val="2"/>
      <w:sz w:val="30"/>
      <w:szCs w:val="32"/>
      <w:lang w:val="en-US" w:eastAsia="zh-CN" w:bidi="ar-SA"/>
    </w:rPr>
  </w:style>
  <w:style w:type="character" w:customStyle="1" w:styleId="1075">
    <w:name w:val="正文缩进 Char"/>
    <w:link w:val="23"/>
    <w:qFormat/>
    <w:locked/>
    <w:uiPriority w:val="0"/>
    <w:rPr>
      <w:rFonts w:ascii="Times New Roman" w:hAnsi="Times New Roman" w:eastAsia="宋体" w:cs="Times New Roman"/>
      <w:sz w:val="24"/>
    </w:rPr>
  </w:style>
  <w:style w:type="character" w:customStyle="1" w:styleId="1076">
    <w:name w:val="表头 Char Char Char Char Char Char"/>
    <w:basedOn w:val="93"/>
    <w:link w:val="125"/>
    <w:qFormat/>
    <w:uiPriority w:val="0"/>
    <w:rPr>
      <w:rFonts w:ascii="宋体" w:hAnsi="宋体" w:eastAsia="宋体" w:cs="宋体"/>
      <w:b/>
      <w:bCs/>
      <w:kern w:val="32"/>
      <w:sz w:val="24"/>
      <w:szCs w:val="28"/>
    </w:rPr>
  </w:style>
  <w:style w:type="character" w:customStyle="1" w:styleId="1077">
    <w:name w:val="无列表2"/>
    <w:qFormat/>
    <w:uiPriority w:val="0"/>
  </w:style>
  <w:style w:type="character" w:customStyle="1" w:styleId="1078">
    <w:name w:val="样式1 Char Char"/>
    <w:link w:val="126"/>
    <w:qFormat/>
    <w:locked/>
    <w:uiPriority w:val="0"/>
    <w:rPr>
      <w:sz w:val="18"/>
    </w:rPr>
  </w:style>
  <w:style w:type="character" w:customStyle="1" w:styleId="1079">
    <w:name w:val="W正文 Char Char"/>
    <w:link w:val="127"/>
    <w:qFormat/>
    <w:locked/>
    <w:uiPriority w:val="0"/>
    <w:rPr>
      <w:rFonts w:ascii="宋体" w:hAnsi="宋体" w:cs="宋体"/>
      <w:b/>
      <w:sz w:val="24"/>
      <w:szCs w:val="24"/>
    </w:rPr>
  </w:style>
  <w:style w:type="character" w:customStyle="1" w:styleId="1080">
    <w:name w:val="1级 Char Char"/>
    <w:link w:val="128"/>
    <w:qFormat/>
    <w:locked/>
    <w:uiPriority w:val="0"/>
    <w:rPr>
      <w:rFonts w:ascii="Cambria" w:hAnsi="Cambria"/>
      <w:b/>
      <w:sz w:val="24"/>
    </w:rPr>
  </w:style>
  <w:style w:type="character" w:customStyle="1" w:styleId="1081">
    <w:name w:val="111 Char Char"/>
    <w:link w:val="129"/>
    <w:qFormat/>
    <w:locked/>
    <w:uiPriority w:val="0"/>
    <w:rPr>
      <w:rFonts w:ascii="宋体" w:hAnsi="宋体" w:cs="宋体"/>
      <w:b/>
      <w:sz w:val="24"/>
      <w:szCs w:val="28"/>
    </w:rPr>
  </w:style>
  <w:style w:type="character" w:customStyle="1" w:styleId="1082">
    <w:name w:val="普通表格4"/>
    <w:qFormat/>
    <w:uiPriority w:val="0"/>
    <w:rPr>
      <w:rFonts w:ascii="Times New Roman" w:hAnsi="Times New Roman" w:eastAsia="宋体"/>
      <w:sz w:val="20"/>
    </w:rPr>
  </w:style>
  <w:style w:type="character" w:customStyle="1" w:styleId="1083">
    <w:name w:val="A综合预案（专项、处置） Char Char"/>
    <w:link w:val="130"/>
    <w:qFormat/>
    <w:locked/>
    <w:uiPriority w:val="0"/>
    <w:rPr>
      <w:rFonts w:ascii="黑体" w:eastAsia="黑体"/>
      <w:b/>
      <w:kern w:val="44"/>
      <w:sz w:val="44"/>
    </w:rPr>
  </w:style>
  <w:style w:type="character" w:customStyle="1" w:styleId="1084">
    <w:name w:val="5级 Char Char"/>
    <w:link w:val="131"/>
    <w:qFormat/>
    <w:locked/>
    <w:uiPriority w:val="0"/>
    <w:rPr>
      <w:rFonts w:ascii="Cambria" w:hAnsi="Cambria"/>
    </w:rPr>
  </w:style>
  <w:style w:type="character" w:customStyle="1" w:styleId="1085">
    <w:name w:val="2级 Char Char"/>
    <w:link w:val="132"/>
    <w:qFormat/>
    <w:locked/>
    <w:uiPriority w:val="0"/>
    <w:rPr>
      <w:rFonts w:ascii="Cambria" w:hAnsi="Cambria" w:eastAsia="仿宋_GB2312" w:cs="Times New Roman"/>
      <w:b/>
      <w:kern w:val="0"/>
      <w:sz w:val="20"/>
      <w:szCs w:val="20"/>
    </w:rPr>
  </w:style>
  <w:style w:type="character" w:customStyle="1" w:styleId="1086">
    <w:name w:val="纯文本 Char1"/>
    <w:qFormat/>
    <w:uiPriority w:val="0"/>
    <w:rPr>
      <w:rFonts w:ascii="宋体" w:hAnsi="Courier New"/>
      <w:b/>
      <w:color w:val="000000"/>
      <w:sz w:val="28"/>
    </w:rPr>
  </w:style>
  <w:style w:type="character" w:customStyle="1" w:styleId="1087">
    <w:name w:val="Date Char"/>
    <w:qFormat/>
    <w:locked/>
    <w:uiPriority w:val="0"/>
    <w:rPr>
      <w:rFonts w:ascii="Times New Roman" w:hAnsi="Times New Roman" w:eastAsia="楷体_GB2312"/>
      <w:sz w:val="32"/>
    </w:rPr>
  </w:style>
  <w:style w:type="character" w:customStyle="1" w:styleId="1088">
    <w:name w:val="3级 Char Char"/>
    <w:link w:val="133"/>
    <w:qFormat/>
    <w:locked/>
    <w:uiPriority w:val="0"/>
    <w:rPr>
      <w:rFonts w:eastAsia="仿宋_GB2312"/>
      <w:b/>
      <w:sz w:val="28"/>
    </w:rPr>
  </w:style>
  <w:style w:type="character" w:customStyle="1" w:styleId="1089">
    <w:name w:val="图- Char Char"/>
    <w:link w:val="134"/>
    <w:qFormat/>
    <w:locked/>
    <w:uiPriority w:val="0"/>
    <w:rPr>
      <w:rFonts w:ascii="黑体" w:eastAsia="黑体"/>
      <w:sz w:val="18"/>
    </w:rPr>
  </w:style>
  <w:style w:type="character" w:customStyle="1" w:styleId="1090">
    <w:name w:val="无列表3"/>
    <w:qFormat/>
    <w:uiPriority w:val="0"/>
  </w:style>
  <w:style w:type="character" w:customStyle="1" w:styleId="1091">
    <w:name w:val="4级 Char Char"/>
    <w:link w:val="135"/>
    <w:qFormat/>
    <w:locked/>
    <w:uiPriority w:val="0"/>
    <w:rPr>
      <w:rFonts w:eastAsia="仿宋_GB2312"/>
      <w:b/>
      <w:sz w:val="28"/>
    </w:rPr>
  </w:style>
  <w:style w:type="character" w:customStyle="1" w:styleId="1092">
    <w:name w:val="7级 Char Char"/>
    <w:link w:val="136"/>
    <w:qFormat/>
    <w:locked/>
    <w:uiPriority w:val="0"/>
    <w:rPr>
      <w:sz w:val="22"/>
    </w:rPr>
  </w:style>
  <w:style w:type="character" w:customStyle="1" w:styleId="1093">
    <w:name w:val="zw Char Char"/>
    <w:link w:val="138"/>
    <w:qFormat/>
    <w:locked/>
    <w:uiPriority w:val="0"/>
    <w:rPr>
      <w:rFonts w:ascii="宋体" w:hAnsi="宋体" w:eastAsia="微软雅黑" w:cs="宋体"/>
      <w:b/>
      <w:kern w:val="0"/>
      <w:sz w:val="22"/>
    </w:rPr>
  </w:style>
  <w:style w:type="character" w:customStyle="1" w:styleId="1094">
    <w:name w:val="6级 Char Char"/>
    <w:link w:val="137"/>
    <w:qFormat/>
    <w:locked/>
    <w:uiPriority w:val="0"/>
    <w:rPr>
      <w:rFonts w:ascii="Calibri" w:hAnsi="Calibri" w:eastAsia="微软雅黑" w:cs="Times New Roman"/>
      <w:sz w:val="22"/>
      <w:szCs w:val="20"/>
    </w:rPr>
  </w:style>
  <w:style w:type="character" w:customStyle="1" w:styleId="1095">
    <w:name w:val="普通表格2"/>
    <w:qFormat/>
    <w:uiPriority w:val="0"/>
    <w:rPr>
      <w:rFonts w:ascii="Times New Roman" w:hAnsi="Times New Roman" w:eastAsia="宋体"/>
      <w:sz w:val="20"/>
    </w:rPr>
  </w:style>
  <w:style w:type="character" w:customStyle="1" w:styleId="1096">
    <w:name w:val="部分 Char Char"/>
    <w:link w:val="139"/>
    <w:qFormat/>
    <w:locked/>
    <w:uiPriority w:val="0"/>
    <w:rPr>
      <w:rFonts w:ascii="黑体" w:eastAsia="黑体"/>
      <w:b/>
      <w:kern w:val="44"/>
      <w:sz w:val="44"/>
    </w:rPr>
  </w:style>
  <w:style w:type="character" w:customStyle="1" w:styleId="1097">
    <w:name w:val="普通表格1"/>
    <w:qFormat/>
    <w:uiPriority w:val="0"/>
    <w:rPr>
      <w:rFonts w:ascii="Times New Roman" w:hAnsi="Times New Roman" w:eastAsia="宋体"/>
      <w:sz w:val="20"/>
    </w:rPr>
  </w:style>
  <w:style w:type="character" w:customStyle="1" w:styleId="1098">
    <w:name w:val="普通表格3"/>
    <w:qFormat/>
    <w:uiPriority w:val="0"/>
    <w:rPr>
      <w:rFonts w:ascii="Times New Roman" w:hAnsi="Times New Roman" w:eastAsia="宋体"/>
      <w:sz w:val="20"/>
    </w:rPr>
  </w:style>
  <w:style w:type="character" w:customStyle="1" w:styleId="1099">
    <w:name w:val="无列表4"/>
    <w:qFormat/>
    <w:uiPriority w:val="0"/>
  </w:style>
  <w:style w:type="character" w:customStyle="1" w:styleId="1100">
    <w:name w:val="Endnote Text Char"/>
    <w:qFormat/>
    <w:locked/>
    <w:uiPriority w:val="0"/>
    <w:rPr>
      <w:kern w:val="2"/>
      <w:sz w:val="22"/>
    </w:rPr>
  </w:style>
  <w:style w:type="character" w:customStyle="1" w:styleId="1101">
    <w:name w:val="４条 Char Char"/>
    <w:link w:val="140"/>
    <w:qFormat/>
    <w:locked/>
    <w:uiPriority w:val="0"/>
    <w:rPr>
      <w:rFonts w:ascii="黑体" w:eastAsia="黑体"/>
    </w:rPr>
  </w:style>
  <w:style w:type="character" w:customStyle="1" w:styleId="1102">
    <w:name w:val="zw2 Char Char"/>
    <w:link w:val="141"/>
    <w:qFormat/>
    <w:locked/>
    <w:uiPriority w:val="0"/>
    <w:rPr>
      <w:sz w:val="22"/>
    </w:rPr>
  </w:style>
  <w:style w:type="character" w:customStyle="1" w:styleId="1103">
    <w:name w:val="表 Char Char"/>
    <w:link w:val="142"/>
    <w:qFormat/>
    <w:locked/>
    <w:uiPriority w:val="0"/>
    <w:rPr>
      <w:rFonts w:ascii="黑体" w:eastAsia="黑体"/>
      <w:sz w:val="24"/>
    </w:rPr>
  </w:style>
  <w:style w:type="character" w:customStyle="1" w:styleId="1104">
    <w:name w:val="附件 Char Char"/>
    <w:link w:val="143"/>
    <w:qFormat/>
    <w:locked/>
    <w:uiPriority w:val="0"/>
    <w:rPr>
      <w:rFonts w:ascii="Cambria" w:hAnsi="Cambria"/>
      <w:b/>
      <w:sz w:val="24"/>
    </w:rPr>
  </w:style>
  <w:style w:type="character" w:customStyle="1" w:styleId="1105">
    <w:name w:val="文档结构图 Char1"/>
    <w:semiHidden/>
    <w:qFormat/>
    <w:uiPriority w:val="99"/>
    <w:rPr>
      <w:rFonts w:ascii="宋体" w:eastAsia="宋体"/>
      <w:kern w:val="2"/>
      <w:sz w:val="18"/>
      <w:szCs w:val="18"/>
    </w:rPr>
  </w:style>
  <w:style w:type="character" w:customStyle="1" w:styleId="1106">
    <w:name w:val="正文文本 Char1"/>
    <w:qFormat/>
    <w:uiPriority w:val="0"/>
    <w:rPr>
      <w:rFonts w:eastAsia="宋体"/>
      <w:kern w:val="2"/>
    </w:rPr>
  </w:style>
  <w:style w:type="character" w:customStyle="1" w:styleId="1107">
    <w:name w:val="尾注文本 Char1"/>
    <w:qFormat/>
    <w:uiPriority w:val="0"/>
    <w:rPr>
      <w:rFonts w:eastAsia="宋体"/>
      <w:kern w:val="2"/>
    </w:rPr>
  </w:style>
  <w:style w:type="character" w:customStyle="1" w:styleId="1108">
    <w:name w:val="纯文本 Char2"/>
    <w:semiHidden/>
    <w:qFormat/>
    <w:uiPriority w:val="0"/>
    <w:rPr>
      <w:rFonts w:ascii="宋体" w:hAnsi="Courier New" w:eastAsia="宋体" w:cs="Courier New"/>
      <w:kern w:val="2"/>
      <w:sz w:val="21"/>
      <w:szCs w:val="21"/>
    </w:rPr>
  </w:style>
  <w:style w:type="character" w:customStyle="1" w:styleId="1109">
    <w:name w:val="批注文字 Char1"/>
    <w:semiHidden/>
    <w:qFormat/>
    <w:uiPriority w:val="99"/>
    <w:rPr>
      <w:rFonts w:eastAsia="宋体"/>
      <w:kern w:val="2"/>
    </w:rPr>
  </w:style>
  <w:style w:type="character" w:customStyle="1" w:styleId="1110">
    <w:name w:val="正文首行缩进 Char1"/>
    <w:basedOn w:val="1106"/>
    <w:semiHidden/>
    <w:qFormat/>
    <w:uiPriority w:val="0"/>
    <w:rPr>
      <w:rFonts w:eastAsia="宋体"/>
      <w:kern w:val="2"/>
    </w:rPr>
  </w:style>
  <w:style w:type="character" w:customStyle="1" w:styleId="1111">
    <w:name w:val="正文文本缩进 2 Char1"/>
    <w:semiHidden/>
    <w:qFormat/>
    <w:uiPriority w:val="0"/>
    <w:rPr>
      <w:rFonts w:eastAsia="宋体"/>
      <w:kern w:val="2"/>
    </w:rPr>
  </w:style>
  <w:style w:type="character" w:customStyle="1" w:styleId="1112">
    <w:name w:val="正文文本缩进 Char1"/>
    <w:qFormat/>
    <w:uiPriority w:val="0"/>
    <w:rPr>
      <w:rFonts w:eastAsia="宋体"/>
      <w:kern w:val="2"/>
    </w:rPr>
  </w:style>
  <w:style w:type="character" w:customStyle="1" w:styleId="1113">
    <w:name w:val="批注框文本 Char1"/>
    <w:semiHidden/>
    <w:qFormat/>
    <w:uiPriority w:val="0"/>
    <w:rPr>
      <w:rFonts w:eastAsia="宋体"/>
      <w:kern w:val="2"/>
      <w:sz w:val="18"/>
      <w:szCs w:val="18"/>
    </w:rPr>
  </w:style>
  <w:style w:type="character" w:customStyle="1" w:styleId="1114">
    <w:name w:val="日期 Char1"/>
    <w:qFormat/>
    <w:uiPriority w:val="0"/>
    <w:rPr>
      <w:rFonts w:eastAsia="宋体"/>
      <w:kern w:val="2"/>
    </w:rPr>
  </w:style>
  <w:style w:type="character" w:customStyle="1" w:styleId="1115">
    <w:name w:val="正文文本 2 Char1"/>
    <w:semiHidden/>
    <w:qFormat/>
    <w:uiPriority w:val="0"/>
    <w:rPr>
      <w:rFonts w:eastAsia="宋体"/>
      <w:kern w:val="2"/>
    </w:rPr>
  </w:style>
  <w:style w:type="character" w:customStyle="1" w:styleId="1116">
    <w:name w:val="副标题 Char1"/>
    <w:qFormat/>
    <w:uiPriority w:val="11"/>
    <w:rPr>
      <w:rFonts w:ascii="Cambria" w:hAnsi="Cambria" w:eastAsia="宋体" w:cs="Times New Roman"/>
      <w:b/>
      <w:bCs/>
      <w:kern w:val="28"/>
      <w:sz w:val="32"/>
      <w:szCs w:val="32"/>
    </w:rPr>
  </w:style>
  <w:style w:type="character" w:customStyle="1" w:styleId="1117">
    <w:name w:val="正文文本缩进 3 Char1"/>
    <w:semiHidden/>
    <w:qFormat/>
    <w:uiPriority w:val="0"/>
    <w:rPr>
      <w:rFonts w:eastAsia="宋体"/>
      <w:kern w:val="2"/>
      <w:sz w:val="16"/>
      <w:szCs w:val="16"/>
    </w:rPr>
  </w:style>
  <w:style w:type="character" w:customStyle="1" w:styleId="1118">
    <w:name w:val="标题 Char1"/>
    <w:qFormat/>
    <w:uiPriority w:val="0"/>
    <w:rPr>
      <w:rFonts w:ascii="Cambria" w:hAnsi="Cambria" w:eastAsia="宋体" w:cs="Times New Roman"/>
      <w:b/>
      <w:bCs/>
      <w:kern w:val="2"/>
      <w:sz w:val="32"/>
      <w:szCs w:val="32"/>
    </w:rPr>
  </w:style>
  <w:style w:type="character" w:customStyle="1" w:styleId="1119">
    <w:name w:val="普通(网站) Char"/>
    <w:link w:val="82"/>
    <w:qFormat/>
    <w:uiPriority w:val="99"/>
    <w:rPr>
      <w:rFonts w:ascii="宋体" w:hAnsi="宋体" w:eastAsia="仿宋_GB2312" w:cs="宋体"/>
      <w:kern w:val="0"/>
      <w:sz w:val="28"/>
      <w:szCs w:val="24"/>
    </w:rPr>
  </w:style>
  <w:style w:type="character" w:customStyle="1" w:styleId="1120">
    <w:name w:val="nr1"/>
    <w:qFormat/>
    <w:uiPriority w:val="0"/>
    <w:rPr>
      <w:sz w:val="18"/>
    </w:rPr>
  </w:style>
  <w:style w:type="character" w:customStyle="1" w:styleId="1121">
    <w:name w:val="无间隔 Char"/>
    <w:link w:val="148"/>
    <w:qFormat/>
    <w:uiPriority w:val="0"/>
    <w:rPr>
      <w:rFonts w:ascii="Tahoma" w:hAnsi="Tahoma" w:eastAsia="微软雅黑" w:cs="Times New Roman"/>
      <w:kern w:val="0"/>
      <w:sz w:val="22"/>
    </w:rPr>
  </w:style>
  <w:style w:type="character" w:customStyle="1" w:styleId="1122">
    <w:name w:val="样式 首行缩进:  2 字符 行距: 最小值 24 磅 Char Char Char"/>
    <w:link w:val="176"/>
    <w:qFormat/>
    <w:uiPriority w:val="0"/>
    <w:rPr>
      <w:sz w:val="24"/>
    </w:rPr>
  </w:style>
  <w:style w:type="character" w:customStyle="1" w:styleId="1123">
    <w:name w:val="unnamed31"/>
    <w:qFormat/>
    <w:uiPriority w:val="0"/>
    <w:rPr>
      <w:sz w:val="21"/>
    </w:rPr>
  </w:style>
  <w:style w:type="character" w:customStyle="1" w:styleId="1124">
    <w:name w:val="标题 5 Char1"/>
    <w:qFormat/>
    <w:uiPriority w:val="0"/>
    <w:rPr>
      <w:rFonts w:eastAsia="宋体"/>
      <w:b/>
      <w:kern w:val="2"/>
      <w:sz w:val="28"/>
      <w:lang w:val="en-US" w:eastAsia="zh-CN" w:bidi="ar-SA"/>
    </w:rPr>
  </w:style>
  <w:style w:type="character" w:customStyle="1" w:styleId="1125">
    <w:name w:val="表格头 Char Char"/>
    <w:link w:val="179"/>
    <w:qFormat/>
    <w:uiPriority w:val="0"/>
    <w:rPr>
      <w:rFonts w:eastAsia="华文中宋"/>
      <w:sz w:val="24"/>
    </w:rPr>
  </w:style>
  <w:style w:type="character" w:customStyle="1" w:styleId="1126">
    <w:name w:val="0031"/>
    <w:qFormat/>
    <w:uiPriority w:val="0"/>
    <w:rPr>
      <w:sz w:val="21"/>
    </w:rPr>
  </w:style>
  <w:style w:type="character" w:customStyle="1" w:styleId="1127">
    <w:name w:val="普通文字 Char2"/>
    <w:qFormat/>
    <w:uiPriority w:val="0"/>
    <w:rPr>
      <w:rFonts w:eastAsia="宋体"/>
      <w:spacing w:val="8"/>
      <w:kern w:val="2"/>
      <w:sz w:val="24"/>
      <w:lang w:val="en-US" w:eastAsia="zh-CN" w:bidi="ar-SA"/>
    </w:rPr>
  </w:style>
  <w:style w:type="character" w:customStyle="1" w:styleId="1128">
    <w:name w:val="标题 41"/>
    <w:qFormat/>
    <w:uiPriority w:val="0"/>
    <w:rPr>
      <w:rFonts w:ascii="Arial" w:hAnsi="Arial" w:eastAsia="宋体"/>
      <w:b/>
      <w:kern w:val="2"/>
      <w:sz w:val="28"/>
      <w:lang w:val="en-US" w:eastAsia="zh-CN"/>
    </w:rPr>
  </w:style>
  <w:style w:type="character" w:customStyle="1" w:styleId="1129">
    <w:name w:val="表头1 Char Char"/>
    <w:link w:val="182"/>
    <w:qFormat/>
    <w:uiPriority w:val="0"/>
    <w:rPr>
      <w:rFonts w:eastAsia="黑体"/>
    </w:rPr>
  </w:style>
  <w:style w:type="character" w:customStyle="1" w:styleId="1130">
    <w:name w:val="Char Char Char"/>
    <w:qFormat/>
    <w:uiPriority w:val="0"/>
    <w:rPr>
      <w:rFonts w:ascii="宋体" w:hAnsi="Arial" w:eastAsia="宋体"/>
      <w:b/>
      <w:kern w:val="44"/>
      <w:sz w:val="30"/>
      <w:lang w:val="en-US" w:eastAsia="zh-CN"/>
    </w:rPr>
  </w:style>
  <w:style w:type="character" w:customStyle="1" w:styleId="1131">
    <w:name w:val="正文文本缩进 3 Char Char Char"/>
    <w:qFormat/>
    <w:uiPriority w:val="0"/>
    <w:rPr>
      <w:rFonts w:eastAsia="宋体"/>
      <w:kern w:val="2"/>
      <w:sz w:val="16"/>
      <w:lang w:val="en-US" w:eastAsia="zh-CN"/>
    </w:rPr>
  </w:style>
  <w:style w:type="character" w:customStyle="1" w:styleId="1132">
    <w:name w:val="text_l1"/>
    <w:qFormat/>
    <w:uiPriority w:val="0"/>
    <w:rPr>
      <w:color w:val="000066"/>
      <w:sz w:val="18"/>
    </w:rPr>
  </w:style>
  <w:style w:type="character" w:customStyle="1" w:styleId="1133">
    <w:name w:val="热电厂正文 Char Char"/>
    <w:link w:val="172"/>
    <w:qFormat/>
    <w:uiPriority w:val="0"/>
    <w:rPr>
      <w:rFonts w:eastAsia="宋体"/>
      <w:sz w:val="24"/>
    </w:rPr>
  </w:style>
  <w:style w:type="character" w:customStyle="1" w:styleId="1134">
    <w:name w:val="表1 Char Char"/>
    <w:link w:val="157"/>
    <w:qFormat/>
    <w:uiPriority w:val="0"/>
  </w:style>
  <w:style w:type="character" w:customStyle="1" w:styleId="1135">
    <w:name w:val="正文缩进 Char Char"/>
    <w:qFormat/>
    <w:uiPriority w:val="0"/>
    <w:rPr>
      <w:rFonts w:eastAsia="宋体"/>
      <w:kern w:val="2"/>
      <w:sz w:val="24"/>
      <w:lang w:val="en-US" w:eastAsia="zh-CN"/>
    </w:rPr>
  </w:style>
  <w:style w:type="character" w:customStyle="1" w:styleId="1136">
    <w:name w:val="表头 Char Char"/>
    <w:link w:val="189"/>
    <w:qFormat/>
    <w:uiPriority w:val="0"/>
    <w:rPr>
      <w:b/>
      <w:color w:val="000000"/>
      <w:sz w:val="24"/>
      <w:szCs w:val="24"/>
    </w:rPr>
  </w:style>
  <w:style w:type="character" w:customStyle="1" w:styleId="1137">
    <w:name w:val="样式 正文文本缩进 2正文文字缩进 2 + 四号 蓝色 Char Char Char Char"/>
    <w:link w:val="214"/>
    <w:qFormat/>
    <w:uiPriority w:val="0"/>
    <w:rPr>
      <w:rFonts w:ascii="宋体" w:hAnsi="宋体" w:eastAsia="宋体"/>
      <w:color w:val="0000FF"/>
      <w:sz w:val="24"/>
    </w:rPr>
  </w:style>
  <w:style w:type="character" w:customStyle="1" w:styleId="1138">
    <w:name w:val="正文缩进4 Char1"/>
    <w:qFormat/>
    <w:uiPriority w:val="0"/>
    <w:rPr>
      <w:rFonts w:eastAsia="宋体"/>
      <w:color w:val="000000"/>
      <w:kern w:val="2"/>
      <w:sz w:val="24"/>
      <w:lang w:val="en-US" w:eastAsia="zh-CN"/>
    </w:rPr>
  </w:style>
  <w:style w:type="character" w:customStyle="1" w:styleId="1139">
    <w:name w:val="样式 标题 3 + 宋体 四号 Char Char Char"/>
    <w:link w:val="171"/>
    <w:qFormat/>
    <w:uiPriority w:val="0"/>
    <w:rPr>
      <w:rFonts w:ascii="宋体" w:hAnsi="宋体"/>
      <w:b/>
      <w:sz w:val="28"/>
    </w:rPr>
  </w:style>
  <w:style w:type="character" w:customStyle="1" w:styleId="1140">
    <w:name w:val="样式2 Char Char"/>
    <w:link w:val="146"/>
    <w:qFormat/>
    <w:uiPriority w:val="0"/>
    <w:rPr>
      <w:rFonts w:ascii="仿宋_GB2312" w:hAnsi="宋体" w:eastAsia="仿宋_GB2312" w:cs="宋体"/>
      <w:b/>
      <w:kern w:val="0"/>
      <w:sz w:val="24"/>
    </w:rPr>
  </w:style>
  <w:style w:type="character" w:customStyle="1" w:styleId="1141">
    <w:name w:val="t_tag"/>
    <w:qFormat/>
    <w:uiPriority w:val="0"/>
  </w:style>
  <w:style w:type="character" w:customStyle="1" w:styleId="1142">
    <w:name w:val="正文格式 Char Char"/>
    <w:link w:val="211"/>
    <w:qFormat/>
    <w:uiPriority w:val="0"/>
    <w:rPr>
      <w:rFonts w:cs="宋体"/>
      <w:sz w:val="24"/>
      <w:szCs w:val="24"/>
    </w:rPr>
  </w:style>
  <w:style w:type="character" w:customStyle="1" w:styleId="1143">
    <w:name w:val="Char Char3"/>
    <w:qFormat/>
    <w:uiPriority w:val="0"/>
    <w:rPr>
      <w:rFonts w:hint="default" w:ascii="Times New Roman" w:hAnsi="Times New Roman" w:eastAsia="宋体"/>
      <w:kern w:val="2"/>
      <w:sz w:val="21"/>
      <w:lang w:val="en-US" w:eastAsia="zh-CN"/>
    </w:rPr>
  </w:style>
  <w:style w:type="character" w:customStyle="1" w:styleId="1144">
    <w:name w:val="Char Char9"/>
    <w:qFormat/>
    <w:uiPriority w:val="0"/>
    <w:rPr>
      <w:rFonts w:ascii="宋体" w:hAnsi="Times New Roman" w:eastAsia="宋体"/>
      <w:sz w:val="18"/>
    </w:rPr>
  </w:style>
  <w:style w:type="character" w:customStyle="1" w:styleId="1145">
    <w:name w:val="标题 2 Char Char Char"/>
    <w:qFormat/>
    <w:uiPriority w:val="0"/>
    <w:rPr>
      <w:rFonts w:ascii="黑体" w:hAnsi="Arial" w:eastAsia="黑体"/>
      <w:sz w:val="28"/>
      <w:lang w:val="en-US" w:eastAsia="zh-CN"/>
    </w:rPr>
  </w:style>
  <w:style w:type="character" w:customStyle="1" w:styleId="1146">
    <w:name w:val="Char Char15"/>
    <w:qFormat/>
    <w:uiPriority w:val="0"/>
    <w:rPr>
      <w:rFonts w:ascii="Arial" w:hAnsi="Arial" w:eastAsia="宋体"/>
      <w:kern w:val="24"/>
      <w:sz w:val="24"/>
    </w:rPr>
  </w:style>
  <w:style w:type="character" w:customStyle="1" w:styleId="1147">
    <w:name w:val="表格 Char Char"/>
    <w:link w:val="111"/>
    <w:qFormat/>
    <w:uiPriority w:val="0"/>
    <w:rPr>
      <w:rFonts w:eastAsia="宋体"/>
    </w:rPr>
  </w:style>
  <w:style w:type="character" w:customStyle="1" w:styleId="1148">
    <w:name w:val="正文文本缩进 31"/>
    <w:qFormat/>
    <w:uiPriority w:val="0"/>
    <w:rPr>
      <w:rFonts w:eastAsia="宋体"/>
      <w:b/>
      <w:kern w:val="2"/>
      <w:sz w:val="24"/>
      <w:lang w:val="en-US" w:eastAsia="zh-CN"/>
    </w:rPr>
  </w:style>
  <w:style w:type="character" w:customStyle="1" w:styleId="1149">
    <w:name w:val="标题1"/>
    <w:qFormat/>
    <w:uiPriority w:val="0"/>
  </w:style>
  <w:style w:type="character" w:customStyle="1" w:styleId="1150">
    <w:name w:val="正文文字缩进 2 Char1"/>
    <w:qFormat/>
    <w:uiPriority w:val="0"/>
    <w:rPr>
      <w:rFonts w:ascii="宋体" w:hAnsi="宋体" w:eastAsia="宋体"/>
      <w:sz w:val="28"/>
      <w:lang w:val="en-US" w:eastAsia="zh-CN"/>
    </w:rPr>
  </w:style>
  <w:style w:type="character" w:customStyle="1" w:styleId="1151">
    <w:name w:val="正文文本 3 Char1"/>
    <w:qFormat/>
    <w:uiPriority w:val="0"/>
    <w:rPr>
      <w:sz w:val="16"/>
      <w:szCs w:val="16"/>
    </w:rPr>
  </w:style>
  <w:style w:type="character" w:customStyle="1" w:styleId="1152">
    <w:name w:val="样式 热电厂正文 + 首行缩进:  2 字符 Char Char"/>
    <w:link w:val="850"/>
    <w:qFormat/>
    <w:uiPriority w:val="0"/>
  </w:style>
  <w:style w:type="character" w:customStyle="1" w:styleId="1153">
    <w:name w:val="引用文章 Char Char"/>
    <w:link w:val="162"/>
    <w:qFormat/>
    <w:uiPriority w:val="0"/>
    <w:rPr>
      <w:rFonts w:eastAsia="楷体_GB2312"/>
      <w:sz w:val="24"/>
    </w:rPr>
  </w:style>
  <w:style w:type="character" w:customStyle="1" w:styleId="1154">
    <w:name w:val="sbody1"/>
    <w:qFormat/>
    <w:uiPriority w:val="0"/>
    <w:rPr>
      <w:sz w:val="14"/>
    </w:rPr>
  </w:style>
  <w:style w:type="character" w:customStyle="1" w:styleId="1155">
    <w:name w:val="正文（首行缩进两字） Char Char1 Char"/>
    <w:link w:val="166"/>
    <w:qFormat/>
    <w:uiPriority w:val="0"/>
    <w:rPr>
      <w:rFonts w:ascii="Arial" w:hAnsi="Arial"/>
      <w:color w:val="000000"/>
      <w:sz w:val="24"/>
    </w:rPr>
  </w:style>
  <w:style w:type="character" w:customStyle="1" w:styleId="1156">
    <w:name w:val="正文缩进4 Char"/>
    <w:qFormat/>
    <w:uiPriority w:val="0"/>
    <w:rPr>
      <w:rFonts w:eastAsia="宋体"/>
      <w:kern w:val="2"/>
      <w:sz w:val="24"/>
      <w:lang w:val="en-US" w:eastAsia="zh-CN"/>
    </w:rPr>
  </w:style>
  <w:style w:type="character" w:customStyle="1" w:styleId="1157">
    <w:name w:val="content1"/>
    <w:qFormat/>
    <w:uiPriority w:val="0"/>
    <w:rPr>
      <w:rFonts w:hint="eastAsia" w:ascii="宋体" w:hAnsi="宋体" w:eastAsia="宋体"/>
      <w:color w:val="333333"/>
      <w:sz w:val="21"/>
    </w:rPr>
  </w:style>
  <w:style w:type="character" w:customStyle="1" w:styleId="1158">
    <w:name w:val="样式11"/>
    <w:qFormat/>
    <w:uiPriority w:val="0"/>
    <w:rPr>
      <w:rFonts w:hint="default" w:ascii="Arial" w:hAnsi="Arial"/>
      <w:sz w:val="21"/>
    </w:rPr>
  </w:style>
  <w:style w:type="character" w:customStyle="1" w:styleId="1159">
    <w:name w:val="样式 样式 首行缩进:  2 字符 行距: 最小值 24 磅 + 首行缩进:  2 字符 Char Char Char"/>
    <w:link w:val="153"/>
    <w:qFormat/>
    <w:uiPriority w:val="0"/>
    <w:rPr>
      <w:sz w:val="24"/>
    </w:rPr>
  </w:style>
  <w:style w:type="character" w:customStyle="1" w:styleId="1160">
    <w:name w:val="Char Char13"/>
    <w:qFormat/>
    <w:uiPriority w:val="0"/>
    <w:rPr>
      <w:rFonts w:eastAsia="宋体"/>
      <w:sz w:val="24"/>
      <w:lang w:val="en-US" w:eastAsia="zh-CN"/>
    </w:rPr>
  </w:style>
  <w:style w:type="character" w:customStyle="1" w:styleId="1161">
    <w:name w:val="样式 报告正文 + 首行缩进:  2 字符 Char Char"/>
    <w:link w:val="161"/>
    <w:qFormat/>
    <w:uiPriority w:val="0"/>
    <w:rPr>
      <w:sz w:val="24"/>
    </w:rPr>
  </w:style>
  <w:style w:type="character" w:customStyle="1" w:styleId="1162">
    <w:name w:val="kait"/>
    <w:qFormat/>
    <w:uiPriority w:val="0"/>
  </w:style>
  <w:style w:type="character" w:customStyle="1" w:styleId="1163">
    <w:name w:val="正文1 Char Char"/>
    <w:qFormat/>
    <w:uiPriority w:val="0"/>
    <w:rPr>
      <w:rFonts w:ascii="宋体" w:eastAsia="宋体"/>
      <w:sz w:val="24"/>
      <w:lang w:val="en-US" w:eastAsia="zh-CN" w:bidi="ar-SA"/>
    </w:rPr>
  </w:style>
  <w:style w:type="character" w:customStyle="1" w:styleId="1164">
    <w:name w:val="Char Char1"/>
    <w:qFormat/>
    <w:uiPriority w:val="0"/>
    <w:rPr>
      <w:rFonts w:eastAsia="宋体"/>
      <w:kern w:val="2"/>
      <w:sz w:val="21"/>
      <w:lang w:val="en-US" w:eastAsia="zh-CN"/>
    </w:rPr>
  </w:style>
  <w:style w:type="character" w:customStyle="1" w:styleId="1165">
    <w:name w:val="Char Char8"/>
    <w:qFormat/>
    <w:uiPriority w:val="0"/>
    <w:rPr>
      <w:rFonts w:ascii="宋体" w:hAnsi="Courier New" w:eastAsia="宋体"/>
      <w:kern w:val="2"/>
      <w:sz w:val="21"/>
      <w:lang w:val="en-US" w:eastAsia="zh-CN"/>
    </w:rPr>
  </w:style>
  <w:style w:type="character" w:customStyle="1" w:styleId="1166">
    <w:name w:val="标题 2 Char Char"/>
    <w:qFormat/>
    <w:uiPriority w:val="0"/>
    <w:rPr>
      <w:rFonts w:ascii="Arial" w:hAnsi="Arial" w:eastAsia="黑体"/>
      <w:b/>
      <w:sz w:val="32"/>
      <w:lang w:val="en-US" w:eastAsia="zh-CN"/>
    </w:rPr>
  </w:style>
  <w:style w:type="character" w:customStyle="1" w:styleId="1167">
    <w:name w:val="apple-style-span"/>
    <w:basedOn w:val="93"/>
    <w:qFormat/>
    <w:uiPriority w:val="0"/>
  </w:style>
  <w:style w:type="character" w:customStyle="1" w:styleId="1168">
    <w:name w:val="tit02"/>
    <w:qFormat/>
    <w:uiPriority w:val="0"/>
  </w:style>
  <w:style w:type="character" w:customStyle="1" w:styleId="1169">
    <w:name w:val="正文(首行缩进) Char Char"/>
    <w:link w:val="159"/>
    <w:qFormat/>
    <w:uiPriority w:val="0"/>
    <w:rPr>
      <w:sz w:val="24"/>
    </w:rPr>
  </w:style>
  <w:style w:type="character" w:customStyle="1" w:styleId="1170">
    <w:name w:val="Char Char2"/>
    <w:qFormat/>
    <w:uiPriority w:val="0"/>
    <w:rPr>
      <w:rFonts w:ascii="宋体" w:hAnsi="Courier New" w:eastAsia="宋体"/>
      <w:kern w:val="2"/>
      <w:sz w:val="21"/>
      <w:lang w:val="en-US" w:eastAsia="zh-CN" w:bidi="ar-SA"/>
    </w:rPr>
  </w:style>
  <w:style w:type="character" w:customStyle="1" w:styleId="1171">
    <w:name w:val="char"/>
    <w:qFormat/>
    <w:uiPriority w:val="0"/>
  </w:style>
  <w:style w:type="character" w:customStyle="1" w:styleId="1172">
    <w:name w:val="表头及表尾 Char Char"/>
    <w:link w:val="169"/>
    <w:qFormat/>
    <w:uiPriority w:val="0"/>
    <w:rPr>
      <w:b/>
    </w:rPr>
  </w:style>
  <w:style w:type="character" w:customStyle="1" w:styleId="1173">
    <w:name w:val="Body Text Indent 3 Char Char"/>
    <w:qFormat/>
    <w:uiPriority w:val="0"/>
    <w:rPr>
      <w:rFonts w:eastAsia="宋体"/>
      <w:kern w:val="2"/>
      <w:sz w:val="16"/>
      <w:lang w:val="en-US" w:eastAsia="zh-CN"/>
    </w:rPr>
  </w:style>
  <w:style w:type="character" w:customStyle="1" w:styleId="1174">
    <w:name w:val="main1"/>
    <w:qFormat/>
    <w:uiPriority w:val="0"/>
    <w:rPr>
      <w:rFonts w:hint="default"/>
      <w:color w:val="0033CC"/>
      <w:sz w:val="18"/>
    </w:rPr>
  </w:style>
  <w:style w:type="character" w:customStyle="1" w:styleId="1175">
    <w:name w:val="正文2 Char Char"/>
    <w:qFormat/>
    <w:uiPriority w:val="0"/>
    <w:rPr>
      <w:rFonts w:ascii="宋体" w:hAnsi="宋体"/>
      <w:kern w:val="2"/>
      <w:sz w:val="24"/>
    </w:rPr>
  </w:style>
  <w:style w:type="character" w:customStyle="1" w:styleId="1176">
    <w:name w:val="标题 3 Char2"/>
    <w:qFormat/>
    <w:uiPriority w:val="0"/>
    <w:rPr>
      <w:rFonts w:eastAsia="黑体"/>
      <w:sz w:val="24"/>
      <w:lang w:val="en-US" w:eastAsia="zh-CN"/>
    </w:rPr>
  </w:style>
  <w:style w:type="character" w:customStyle="1" w:styleId="1177">
    <w:name w:val="正文文字 Char Char"/>
    <w:qFormat/>
    <w:uiPriority w:val="0"/>
    <w:rPr>
      <w:rFonts w:eastAsia="宋体"/>
      <w:kern w:val="2"/>
      <w:sz w:val="24"/>
      <w:lang w:val="en-US" w:eastAsia="zh-CN"/>
    </w:rPr>
  </w:style>
  <w:style w:type="character" w:customStyle="1" w:styleId="1178">
    <w:name w:val="新正文样式 Char Char"/>
    <w:link w:val="149"/>
    <w:qFormat/>
    <w:uiPriority w:val="0"/>
    <w:rPr>
      <w:spacing w:val="20"/>
      <w:sz w:val="24"/>
    </w:rPr>
  </w:style>
  <w:style w:type="character" w:customStyle="1" w:styleId="1179">
    <w:name w:val="dan7-1 Char Char"/>
    <w:link w:val="185"/>
    <w:qFormat/>
    <w:uiPriority w:val="0"/>
    <w:rPr>
      <w:sz w:val="24"/>
    </w:rPr>
  </w:style>
  <w:style w:type="character" w:customStyle="1" w:styleId="1180">
    <w:name w:val="example2"/>
    <w:qFormat/>
    <w:uiPriority w:val="0"/>
  </w:style>
  <w:style w:type="character" w:customStyle="1" w:styleId="1181">
    <w:name w:val="未命名51"/>
    <w:qFormat/>
    <w:uiPriority w:val="0"/>
    <w:rPr>
      <w:sz w:val="23"/>
    </w:rPr>
  </w:style>
  <w:style w:type="character" w:customStyle="1" w:styleId="1182">
    <w:name w:val="表格正文 Char Char"/>
    <w:link w:val="174"/>
    <w:qFormat/>
    <w:uiPriority w:val="0"/>
    <w:rPr>
      <w:sz w:val="24"/>
    </w:rPr>
  </w:style>
  <w:style w:type="character" w:customStyle="1" w:styleId="1183">
    <w:name w:val="heading1"/>
    <w:qFormat/>
    <w:uiPriority w:val="0"/>
    <w:rPr>
      <w:rFonts w:hint="default" w:ascii="ӗԲ" w:hAnsi="ӗԲ"/>
      <w:b/>
      <w:i/>
      <w:color w:val="000000"/>
      <w:sz w:val="32"/>
    </w:rPr>
  </w:style>
  <w:style w:type="character" w:customStyle="1" w:styleId="1184">
    <w:name w:val="14bv11"/>
    <w:qFormat/>
    <w:uiPriority w:val="0"/>
    <w:rPr>
      <w:b/>
      <w:color w:val="6595D6"/>
      <w:sz w:val="21"/>
      <w:u w:val="none"/>
    </w:rPr>
  </w:style>
  <w:style w:type="character" w:customStyle="1" w:styleId="1185">
    <w:name w:val="unnamed11"/>
    <w:qFormat/>
    <w:uiPriority w:val="0"/>
    <w:rPr>
      <w:rFonts w:hint="eastAsia" w:ascii="宋体" w:hAnsi="宋体" w:eastAsia="宋体"/>
      <w:sz w:val="18"/>
    </w:rPr>
  </w:style>
  <w:style w:type="character" w:customStyle="1" w:styleId="1186">
    <w:name w:val="正文文字 Char1"/>
    <w:qFormat/>
    <w:uiPriority w:val="0"/>
    <w:rPr>
      <w:rFonts w:ascii="Arial" w:hAnsi="Arial" w:eastAsia="宋体"/>
      <w:kern w:val="2"/>
      <w:sz w:val="24"/>
      <w:lang w:val="en-US" w:eastAsia="zh-CN"/>
    </w:rPr>
  </w:style>
  <w:style w:type="character" w:customStyle="1" w:styleId="1187">
    <w:name w:val="Char Char12"/>
    <w:qFormat/>
    <w:uiPriority w:val="0"/>
    <w:rPr>
      <w:rFonts w:ascii="Arial" w:hAnsi="Arial" w:eastAsia="宋体"/>
      <w:sz w:val="24"/>
      <w:lang w:val="en-US" w:eastAsia="zh-CN"/>
    </w:rPr>
  </w:style>
  <w:style w:type="character" w:customStyle="1" w:styleId="1188">
    <w:name w:val="表格标题 Char Char"/>
    <w:qFormat/>
    <w:uiPriority w:val="0"/>
    <w:rPr>
      <w:rFonts w:ascii="Arial" w:hAnsi="Arial" w:eastAsia="仿宋_GB2312"/>
      <w:b/>
      <w:sz w:val="24"/>
    </w:rPr>
  </w:style>
  <w:style w:type="character" w:customStyle="1" w:styleId="1189">
    <w:name w:val="样式 首行缩进:  2 字符 Char Char"/>
    <w:link w:val="181"/>
    <w:qFormat/>
    <w:uiPriority w:val="0"/>
    <w:rPr>
      <w:sz w:val="24"/>
    </w:rPr>
  </w:style>
  <w:style w:type="character" w:customStyle="1" w:styleId="1190">
    <w:name w:val="题注 Char1 Char"/>
    <w:qFormat/>
    <w:uiPriority w:val="0"/>
    <w:rPr>
      <w:rFonts w:ascii="Arial" w:hAnsi="Arial" w:eastAsia="黑体"/>
      <w:kern w:val="2"/>
      <w:lang w:val="en-US" w:eastAsia="zh-CN"/>
    </w:rPr>
  </w:style>
  <w:style w:type="character" w:customStyle="1" w:styleId="1191">
    <w:name w:val="正文dg Char Char"/>
    <w:link w:val="449"/>
    <w:qFormat/>
    <w:uiPriority w:val="0"/>
    <w:rPr>
      <w:rFonts w:ascii="新宋体" w:hAnsi="新宋体" w:eastAsia="新宋体"/>
      <w:sz w:val="24"/>
      <w:szCs w:val="24"/>
    </w:rPr>
  </w:style>
  <w:style w:type="character" w:customStyle="1" w:styleId="1192">
    <w:name w:val="Char Char18"/>
    <w:qFormat/>
    <w:uiPriority w:val="0"/>
    <w:rPr>
      <w:rFonts w:ascii="宋体" w:hAnsi="Courier New" w:eastAsia="宋体"/>
      <w:spacing w:val="5"/>
      <w:kern w:val="2"/>
      <w:sz w:val="25"/>
      <w:szCs w:val="25"/>
      <w:lang w:val="en-US" w:eastAsia="zh-CN" w:bidi="ar-SA"/>
    </w:rPr>
  </w:style>
  <w:style w:type="character" w:customStyle="1" w:styleId="1193">
    <w:name w:val="表格 Char"/>
    <w:qFormat/>
    <w:uiPriority w:val="0"/>
    <w:rPr>
      <w:rFonts w:eastAsia="Arial"/>
      <w:kern w:val="2"/>
      <w:sz w:val="21"/>
      <w:szCs w:val="21"/>
      <w:lang w:val="en-US" w:eastAsia="zh-CN" w:bidi="ar-SA"/>
    </w:rPr>
  </w:style>
  <w:style w:type="character" w:customStyle="1" w:styleId="1194">
    <w:name w:val="样式10 Char"/>
    <w:basedOn w:val="1034"/>
    <w:link w:val="481"/>
    <w:qFormat/>
    <w:uiPriority w:val="0"/>
    <w:rPr>
      <w:rFonts w:ascii="Times New Roman" w:hAnsi="Times New Roman" w:eastAsia="宋体" w:cs="Times New Roman"/>
      <w:kern w:val="0"/>
      <w:sz w:val="18"/>
      <w:szCs w:val="18"/>
    </w:rPr>
  </w:style>
  <w:style w:type="character" w:customStyle="1" w:styleId="1195">
    <w:name w:val="样式 宋体 小四 黑色"/>
    <w:qFormat/>
    <w:uiPriority w:val="0"/>
    <w:rPr>
      <w:rFonts w:ascii="Times New Roman" w:hAnsi="Times New Roman" w:eastAsia="宋体"/>
      <w:color w:val="000000"/>
      <w:sz w:val="24"/>
    </w:rPr>
  </w:style>
  <w:style w:type="character" w:customStyle="1" w:styleId="1196">
    <w:name w:val="落款 Char1"/>
    <w:qFormat/>
    <w:uiPriority w:val="0"/>
    <w:rPr>
      <w:kern w:val="2"/>
      <w:sz w:val="21"/>
      <w:szCs w:val="24"/>
    </w:rPr>
  </w:style>
  <w:style w:type="character" w:customStyle="1" w:styleId="1197">
    <w:name w:val="Char Char25"/>
    <w:qFormat/>
    <w:uiPriority w:val="0"/>
    <w:rPr>
      <w:rFonts w:eastAsia="Arial"/>
      <w:kern w:val="2"/>
      <w:sz w:val="32"/>
      <w:szCs w:val="24"/>
      <w:lang w:val="en-US" w:eastAsia="zh-CN" w:bidi="ar-SA"/>
    </w:rPr>
  </w:style>
  <w:style w:type="character" w:customStyle="1" w:styleId="1198">
    <w:name w:val="图名 Char"/>
    <w:link w:val="389"/>
    <w:qFormat/>
    <w:uiPriority w:val="0"/>
    <w:rPr>
      <w:rFonts w:ascii="Times New Roman" w:hAnsi="Times New Roman" w:eastAsia="宋体" w:cs="Times New Roman"/>
      <w:b/>
      <w:sz w:val="24"/>
      <w:szCs w:val="20"/>
    </w:rPr>
  </w:style>
  <w:style w:type="character" w:customStyle="1" w:styleId="1199">
    <w:name w:val="样式 首行缩进:  2 字符 Char"/>
    <w:qFormat/>
    <w:uiPriority w:val="0"/>
    <w:rPr>
      <w:rFonts w:eastAsia="Arial"/>
      <w:kern w:val="2"/>
      <w:sz w:val="24"/>
      <w:lang w:val="en-US" w:eastAsia="zh-CN" w:bidi="ar-SA"/>
    </w:rPr>
  </w:style>
  <w:style w:type="character" w:customStyle="1" w:styleId="1200">
    <w:name w:val="样式1 Char"/>
    <w:qFormat/>
    <w:uiPriority w:val="0"/>
    <w:rPr>
      <w:rFonts w:eastAsia="Arial"/>
      <w:kern w:val="2"/>
      <w:sz w:val="24"/>
      <w:lang w:val="en-US" w:eastAsia="zh-CN" w:bidi="ar-SA"/>
    </w:rPr>
  </w:style>
  <w:style w:type="character" w:customStyle="1" w:styleId="1201">
    <w:name w:val="z-窗体顶端 Char1"/>
    <w:qFormat/>
    <w:uiPriority w:val="0"/>
    <w:rPr>
      <w:rFonts w:ascii="Arial" w:hAnsi="Arial" w:cs="Arial"/>
      <w:vanish/>
      <w:kern w:val="2"/>
      <w:sz w:val="16"/>
      <w:szCs w:val="16"/>
    </w:rPr>
  </w:style>
  <w:style w:type="character" w:customStyle="1" w:styleId="1202">
    <w:name w:val="样式 标题 1 + 宋体 小四 加粗 Char1"/>
    <w:qFormat/>
    <w:uiPriority w:val="0"/>
    <w:rPr>
      <w:rFonts w:ascii="Symusic" w:hAnsi="Symusic" w:eastAsia="仿宋体"/>
      <w:b/>
      <w:bCs/>
      <w:kern w:val="2"/>
      <w:sz w:val="30"/>
      <w:szCs w:val="28"/>
      <w:lang w:val="en-US" w:eastAsia="zh-CN" w:bidi="ar-SA"/>
    </w:rPr>
  </w:style>
  <w:style w:type="character" w:customStyle="1" w:styleId="1203">
    <w:name w:val="表格内字体 Char"/>
    <w:link w:val="910"/>
    <w:qFormat/>
    <w:uiPriority w:val="0"/>
    <w:rPr>
      <w:rFonts w:ascii="Arial" w:hAnsi="Arial" w:eastAsia="Arial"/>
      <w:szCs w:val="24"/>
    </w:rPr>
  </w:style>
  <w:style w:type="character" w:customStyle="1" w:styleId="1204">
    <w:name w:val="1.标题 1 Char Char"/>
    <w:qFormat/>
    <w:uiPriority w:val="0"/>
    <w:rPr>
      <w:rFonts w:eastAsia="仿宋体"/>
      <w:b/>
      <w:kern w:val="44"/>
      <w:sz w:val="28"/>
      <w:lang w:val="en-US" w:eastAsia="zh-CN"/>
    </w:rPr>
  </w:style>
  <w:style w:type="character" w:customStyle="1" w:styleId="1205">
    <w:name w:val="newstitle"/>
    <w:basedOn w:val="93"/>
    <w:qFormat/>
    <w:uiPriority w:val="0"/>
  </w:style>
  <w:style w:type="character" w:customStyle="1" w:styleId="1206">
    <w:name w:val="无间隔 Char1"/>
    <w:qFormat/>
    <w:uiPriority w:val="0"/>
    <w:rPr>
      <w:kern w:val="2"/>
      <w:sz w:val="22"/>
      <w:lang w:val="en-US" w:eastAsia="zh-CN" w:bidi="ar-SA"/>
    </w:rPr>
  </w:style>
  <w:style w:type="character" w:customStyle="1" w:styleId="1207">
    <w:name w:val="标题-4 Char"/>
    <w:link w:val="724"/>
    <w:qFormat/>
    <w:uiPriority w:val="0"/>
    <w:rPr>
      <w:rFonts w:ascii="黑体" w:hAnsi="黑体" w:eastAsia="Arial"/>
      <w:b/>
      <w:sz w:val="24"/>
      <w:szCs w:val="24"/>
    </w:rPr>
  </w:style>
  <w:style w:type="character" w:customStyle="1" w:styleId="1208">
    <w:name w:val="样式 报告正文 + 首行缩进:  2 字符 Char"/>
    <w:qFormat/>
    <w:uiPriority w:val="0"/>
    <w:rPr>
      <w:rFonts w:eastAsia="Arial" w:cs="Arial"/>
      <w:kern w:val="2"/>
      <w:sz w:val="24"/>
      <w:lang w:val="en-US" w:eastAsia="zh-CN" w:bidi="ar-SA"/>
    </w:rPr>
  </w:style>
  <w:style w:type="character" w:customStyle="1" w:styleId="1209">
    <w:name w:val="正文样式1 Char"/>
    <w:qFormat/>
    <w:uiPriority w:val="0"/>
    <w:rPr>
      <w:rFonts w:ascii="Arial" w:hAnsi="仿宋" w:eastAsia="Arial" w:cs="仿宋"/>
      <w:sz w:val="24"/>
      <w:szCs w:val="21"/>
      <w:lang w:val="en-US" w:eastAsia="zh-CN" w:bidi="ar-SA"/>
    </w:rPr>
  </w:style>
  <w:style w:type="character" w:customStyle="1" w:styleId="1210">
    <w:name w:val="超链接1"/>
    <w:qFormat/>
    <w:uiPriority w:val="0"/>
    <w:rPr>
      <w:rFonts w:ascii="汉鼎简书宋" w:hAnsi="汉鼎简书宋"/>
      <w:color w:val="auto"/>
      <w:sz w:val="18"/>
      <w:u w:val="none"/>
    </w:rPr>
  </w:style>
  <w:style w:type="character" w:customStyle="1" w:styleId="1211">
    <w:name w:val="mainfirst1"/>
    <w:semiHidden/>
    <w:qFormat/>
    <w:uiPriority w:val="0"/>
    <w:rPr>
      <w:rFonts w:eastAsia="仿宋体" w:cs="Arial"/>
      <w:b/>
      <w:bCs/>
      <w:color w:val="FF0000"/>
      <w:sz w:val="36"/>
      <w:szCs w:val="36"/>
    </w:rPr>
  </w:style>
  <w:style w:type="character" w:customStyle="1" w:styleId="1212">
    <w:name w:val="表头 Char"/>
    <w:qFormat/>
    <w:uiPriority w:val="0"/>
    <w:rPr>
      <w:rFonts w:ascii="仿宋体" w:eastAsia="仿宋体"/>
      <w:b/>
      <w:kern w:val="2"/>
      <w:sz w:val="24"/>
      <w:lang w:val="en-US" w:eastAsia="zh-CN" w:bidi="ar-SA"/>
    </w:rPr>
  </w:style>
  <w:style w:type="character" w:customStyle="1" w:styleId="1213">
    <w:name w:val="样式 样式 首行缩进:  2 字符 行距: 最小值 24 磅 + 首行缩进:  2 字符 Char Char"/>
    <w:qFormat/>
    <w:uiPriority w:val="0"/>
    <w:rPr>
      <w:rFonts w:eastAsia="Arial" w:cs="Arial"/>
      <w:kern w:val="2"/>
      <w:sz w:val="24"/>
      <w:lang w:val="en-US" w:eastAsia="zh-CN" w:bidi="ar-SA"/>
    </w:rPr>
  </w:style>
  <w:style w:type="character" w:customStyle="1" w:styleId="1214">
    <w:name w:val="样式 正文文字 + Char1"/>
    <w:qFormat/>
    <w:uiPriority w:val="0"/>
    <w:rPr>
      <w:rFonts w:eastAsia="宋"/>
      <w:sz w:val="24"/>
      <w:lang w:val="en-US" w:eastAsia="zh-CN"/>
    </w:rPr>
  </w:style>
  <w:style w:type="character" w:customStyle="1" w:styleId="1215">
    <w:name w:val="redfont"/>
    <w:semiHidden/>
    <w:qFormat/>
    <w:uiPriority w:val="0"/>
    <w:rPr>
      <w:rFonts w:eastAsia="仿宋体" w:cs="Arial"/>
      <w:sz w:val="28"/>
      <w:szCs w:val="24"/>
    </w:rPr>
  </w:style>
  <w:style w:type="character" w:customStyle="1" w:styleId="1216">
    <w:name w:val="ljsh Char"/>
    <w:link w:val="1026"/>
    <w:qFormat/>
    <w:uiPriority w:val="0"/>
    <w:rPr>
      <w:rFonts w:ascii="宋体" w:hAnsi="宋体"/>
      <w:snapToGrid w:val="0"/>
      <w:color w:val="000000"/>
    </w:rPr>
  </w:style>
  <w:style w:type="character" w:customStyle="1" w:styleId="1217">
    <w:name w:val="content_size_131"/>
    <w:qFormat/>
    <w:uiPriority w:val="0"/>
    <w:rPr>
      <w:sz w:val="20"/>
      <w:szCs w:val="20"/>
    </w:rPr>
  </w:style>
  <w:style w:type="character" w:customStyle="1" w:styleId="1218">
    <w:name w:val="blue1"/>
    <w:qFormat/>
    <w:uiPriority w:val="0"/>
    <w:rPr>
      <w:color w:val="626E83"/>
    </w:rPr>
  </w:style>
  <w:style w:type="character" w:customStyle="1" w:styleId="1219">
    <w:name w:val="样式 正文1 + 加粗 Char Char"/>
    <w:link w:val="515"/>
    <w:qFormat/>
    <w:uiPriority w:val="0"/>
    <w:rPr>
      <w:sz w:val="24"/>
    </w:rPr>
  </w:style>
  <w:style w:type="character" w:customStyle="1" w:styleId="1220">
    <w:name w:val="标6 Char Char"/>
    <w:qFormat/>
    <w:uiPriority w:val="0"/>
    <w:rPr>
      <w:rFonts w:ascii="黑体" w:hAnsi="黑体" w:eastAsia="仿宋体"/>
      <w:b/>
      <w:sz w:val="24"/>
      <w:lang w:val="en-US" w:eastAsia="zh-CN" w:bidi="ar-SA"/>
    </w:rPr>
  </w:style>
  <w:style w:type="character" w:customStyle="1" w:styleId="1221">
    <w:name w:val="样式3 Char Char"/>
    <w:link w:val="124"/>
    <w:qFormat/>
    <w:uiPriority w:val="0"/>
    <w:rPr>
      <w:rFonts w:ascii="Times New Roman" w:hAnsi="黑体" w:eastAsia="黑体" w:cs="Times New Roman"/>
      <w:color w:val="000000"/>
      <w:sz w:val="24"/>
      <w:szCs w:val="24"/>
    </w:rPr>
  </w:style>
  <w:style w:type="character" w:customStyle="1" w:styleId="1222">
    <w:name w:val="dan7-1 Char"/>
    <w:qFormat/>
    <w:uiPriority w:val="0"/>
    <w:rPr>
      <w:rFonts w:eastAsia="Arial"/>
      <w:kern w:val="2"/>
      <w:sz w:val="24"/>
      <w:szCs w:val="24"/>
      <w:lang w:val="en-US" w:eastAsia="zh-CN" w:bidi="ar-SA"/>
    </w:rPr>
  </w:style>
  <w:style w:type="character" w:customStyle="1" w:styleId="1223">
    <w:name w:val="标题 1 Char Char1"/>
    <w:qFormat/>
    <w:uiPriority w:val="0"/>
    <w:rPr>
      <w:rFonts w:eastAsia="Arial" w:cs="黑体"/>
      <w:b/>
      <w:kern w:val="44"/>
      <w:sz w:val="30"/>
      <w:szCs w:val="30"/>
      <w:lang w:val="en-US" w:eastAsia="zh-CN" w:bidi="ar-SA"/>
    </w:rPr>
  </w:style>
  <w:style w:type="character" w:customStyle="1" w:styleId="1224">
    <w:name w:val="已访问的超链接1"/>
    <w:qFormat/>
    <w:uiPriority w:val="0"/>
    <w:rPr>
      <w:color w:val="800080"/>
      <w:u w:val="single"/>
    </w:rPr>
  </w:style>
  <w:style w:type="character" w:customStyle="1" w:styleId="1225">
    <w:name w:val="正文(首行缩进)宋旭峰 Char Char"/>
    <w:link w:val="527"/>
    <w:qFormat/>
    <w:uiPriority w:val="0"/>
    <w:rPr>
      <w:rFonts w:eastAsia="Arial"/>
      <w:snapToGrid w:val="0"/>
      <w:sz w:val="28"/>
    </w:rPr>
  </w:style>
  <w:style w:type="character" w:customStyle="1" w:styleId="1226">
    <w:name w:val="r1"/>
    <w:qFormat/>
    <w:uiPriority w:val="0"/>
    <w:rPr>
      <w:spacing w:val="300"/>
      <w:sz w:val="20"/>
      <w:szCs w:val="20"/>
    </w:rPr>
  </w:style>
  <w:style w:type="character" w:customStyle="1" w:styleId="1227">
    <w:name w:val="Char Char14"/>
    <w:qFormat/>
    <w:uiPriority w:val="0"/>
    <w:rPr>
      <w:rFonts w:eastAsia="Arial"/>
      <w:kern w:val="2"/>
      <w:sz w:val="18"/>
      <w:szCs w:val="18"/>
      <w:lang w:val="en-US" w:eastAsia="zh-CN" w:bidi="ar-SA"/>
    </w:rPr>
  </w:style>
  <w:style w:type="character" w:customStyle="1" w:styleId="1228">
    <w:name w:val="style51"/>
    <w:qFormat/>
    <w:uiPriority w:val="0"/>
    <w:rPr>
      <w:color w:val="CC0000"/>
    </w:rPr>
  </w:style>
  <w:style w:type="character" w:customStyle="1" w:styleId="1229">
    <w:name w:val="表 Char"/>
    <w:qFormat/>
    <w:uiPriority w:val="0"/>
    <w:rPr>
      <w:kern w:val="2"/>
      <w:sz w:val="21"/>
    </w:rPr>
  </w:style>
  <w:style w:type="character" w:customStyle="1" w:styleId="1230">
    <w:name w:val="标题 5 Char Char"/>
    <w:qFormat/>
    <w:uiPriority w:val="0"/>
    <w:rPr>
      <w:rFonts w:eastAsia="宋体"/>
      <w:b/>
      <w:bCs/>
      <w:kern w:val="2"/>
      <w:sz w:val="21"/>
      <w:szCs w:val="24"/>
      <w:lang w:val="en-US" w:eastAsia="zh-CN" w:bidi="ar-SA"/>
    </w:rPr>
  </w:style>
  <w:style w:type="character" w:customStyle="1" w:styleId="1231">
    <w:name w:val="页脚 Char1"/>
    <w:semiHidden/>
    <w:qFormat/>
    <w:uiPriority w:val="0"/>
    <w:rPr>
      <w:kern w:val="2"/>
      <w:sz w:val="18"/>
      <w:szCs w:val="18"/>
    </w:rPr>
  </w:style>
  <w:style w:type="character" w:customStyle="1" w:styleId="1232">
    <w:name w:val="Char Char21"/>
    <w:qFormat/>
    <w:uiPriority w:val="0"/>
    <w:rPr>
      <w:rFonts w:eastAsia="Arial"/>
      <w:kern w:val="2"/>
      <w:sz w:val="32"/>
      <w:szCs w:val="24"/>
      <w:lang w:val="en-US" w:eastAsia="zh-CN" w:bidi="ar-SA"/>
    </w:rPr>
  </w:style>
  <w:style w:type="character" w:customStyle="1" w:styleId="1233">
    <w:name w:val="日期 Char2"/>
    <w:qFormat/>
    <w:uiPriority w:val="0"/>
    <w:rPr>
      <w:rFonts w:ascii="Arial" w:eastAsia="Arial"/>
      <w:kern w:val="2"/>
      <w:sz w:val="28"/>
      <w:lang w:val="en-US" w:eastAsia="zh-CN" w:bidi="ar-SA"/>
    </w:rPr>
  </w:style>
  <w:style w:type="character" w:customStyle="1" w:styleId="1234">
    <w:name w:val="正文qrz Char Char"/>
    <w:link w:val="514"/>
    <w:qFormat/>
    <w:uiPriority w:val="0"/>
    <w:rPr>
      <w:rFonts w:ascii="宋体" w:hAnsi="宋体"/>
      <w:sz w:val="24"/>
      <w:szCs w:val="21"/>
    </w:rPr>
  </w:style>
  <w:style w:type="character" w:customStyle="1" w:styleId="1235">
    <w:name w:val="样式4 Char1"/>
    <w:qFormat/>
    <w:uiPriority w:val="0"/>
    <w:rPr>
      <w:rFonts w:ascii="Batang" w:hAnsi="Batang" w:eastAsia="仿宋体"/>
      <w:b/>
      <w:sz w:val="28"/>
      <w:szCs w:val="22"/>
      <w:lang w:eastAsia="en-US" w:bidi="en-US"/>
    </w:rPr>
  </w:style>
  <w:style w:type="character" w:customStyle="1" w:styleId="1236">
    <w:name w:val="页眉 Char1"/>
    <w:semiHidden/>
    <w:qFormat/>
    <w:uiPriority w:val="0"/>
    <w:rPr>
      <w:kern w:val="2"/>
      <w:sz w:val="18"/>
      <w:szCs w:val="18"/>
    </w:rPr>
  </w:style>
  <w:style w:type="character" w:customStyle="1" w:styleId="1237">
    <w:name w:val="正文-自建 Char Char"/>
    <w:link w:val="1000"/>
    <w:qFormat/>
    <w:uiPriority w:val="0"/>
    <w:rPr>
      <w:sz w:val="28"/>
    </w:rPr>
  </w:style>
  <w:style w:type="character" w:customStyle="1" w:styleId="1238">
    <w:name w:val="样式 样式 仪征正文 + 黑色 + 红色 Char"/>
    <w:basedOn w:val="1239"/>
    <w:link w:val="966"/>
    <w:qFormat/>
    <w:uiPriority w:val="0"/>
    <w:rPr>
      <w:rFonts w:ascii="黑体" w:hAnsi="黑体" w:eastAsia="宋"/>
      <w:color w:val="000000"/>
      <w:sz w:val="24"/>
    </w:rPr>
  </w:style>
  <w:style w:type="character" w:customStyle="1" w:styleId="1239">
    <w:name w:val="样式 仪征正文 + 黑色 Char"/>
    <w:link w:val="844"/>
    <w:qFormat/>
    <w:uiPriority w:val="0"/>
    <w:rPr>
      <w:rFonts w:ascii="黑体" w:hAnsi="黑体" w:eastAsia="宋"/>
      <w:color w:val="000000"/>
      <w:sz w:val="24"/>
    </w:rPr>
  </w:style>
  <w:style w:type="character" w:customStyle="1" w:styleId="1240">
    <w:name w:val="jiu"/>
    <w:basedOn w:val="93"/>
    <w:qFormat/>
    <w:uiPriority w:val="0"/>
  </w:style>
  <w:style w:type="character" w:customStyle="1" w:styleId="1241">
    <w:name w:val="二 Char Char"/>
    <w:qFormat/>
    <w:uiPriority w:val="0"/>
    <w:rPr>
      <w:rFonts w:ascii="仿宋体" w:eastAsia="仿宋体"/>
      <w:b/>
      <w:kern w:val="2"/>
      <w:sz w:val="24"/>
      <w:lang w:val="en-US" w:eastAsia="zh-CN"/>
    </w:rPr>
  </w:style>
  <w:style w:type="character" w:customStyle="1" w:styleId="1242">
    <w:name w:val="font_21"/>
    <w:qFormat/>
    <w:uiPriority w:val="0"/>
    <w:rPr>
      <w:b/>
      <w:bCs/>
      <w:sz w:val="21"/>
      <w:szCs w:val="21"/>
    </w:rPr>
  </w:style>
  <w:style w:type="character" w:customStyle="1" w:styleId="1243">
    <w:name w:val="text3_blu"/>
    <w:basedOn w:val="93"/>
    <w:qFormat/>
    <w:uiPriority w:val="0"/>
  </w:style>
  <w:style w:type="character" w:customStyle="1" w:styleId="1244">
    <w:name w:val="表 陈 Char"/>
    <w:link w:val="635"/>
    <w:qFormat/>
    <w:uiPriority w:val="0"/>
    <w:rPr>
      <w:rFonts w:ascii="Arial" w:hAnsi="Arial" w:eastAsia="Arial" w:cs="Arial"/>
    </w:rPr>
  </w:style>
  <w:style w:type="character" w:customStyle="1" w:styleId="1245">
    <w:name w:val="文本框五号 Char Char Char Char"/>
    <w:semiHidden/>
    <w:qFormat/>
    <w:uiPriority w:val="0"/>
    <w:rPr>
      <w:rFonts w:eastAsia="宋"/>
      <w:sz w:val="21"/>
      <w:szCs w:val="21"/>
    </w:rPr>
  </w:style>
  <w:style w:type="character" w:customStyle="1" w:styleId="1246">
    <w:name w:val="search_content1"/>
    <w:qFormat/>
    <w:uiPriority w:val="0"/>
    <w:rPr>
      <w:sz w:val="24"/>
      <w:szCs w:val="24"/>
    </w:rPr>
  </w:style>
  <w:style w:type="character" w:customStyle="1" w:styleId="1247">
    <w:name w:val="页眉dg Char"/>
    <w:link w:val="1017"/>
    <w:qFormat/>
    <w:uiPriority w:val="0"/>
    <w:rPr>
      <w:rFonts w:ascii="Arial" w:hAnsi="Arial" w:eastAsia="Arial"/>
      <w:sz w:val="18"/>
      <w:szCs w:val="18"/>
      <w:lang w:eastAsia="en-US" w:bidi="en-US"/>
    </w:rPr>
  </w:style>
  <w:style w:type="character" w:customStyle="1" w:styleId="1248">
    <w:name w:val="p11"/>
    <w:qFormat/>
    <w:uiPriority w:val="0"/>
    <w:rPr>
      <w:color w:val="666666"/>
      <w:sz w:val="18"/>
      <w:szCs w:val="18"/>
    </w:rPr>
  </w:style>
  <w:style w:type="character" w:customStyle="1" w:styleId="1249">
    <w:name w:val="样式 正文@ + 首行缩进:  2 字符2 Char"/>
    <w:link w:val="600"/>
    <w:qFormat/>
    <w:uiPriority w:val="0"/>
    <w:rPr>
      <w:rFonts w:ascii="Arial" w:hAnsi="Arial" w:eastAsia="Arial" w:cs="Arial"/>
      <w:sz w:val="24"/>
    </w:rPr>
  </w:style>
  <w:style w:type="character" w:customStyle="1" w:styleId="1250">
    <w:name w:val="标题1dg Char"/>
    <w:link w:val="994"/>
    <w:qFormat/>
    <w:uiPriority w:val="0"/>
    <w:rPr>
      <w:rFonts w:ascii="仿宋体" w:hAnsi="仿宋体" w:eastAsia="Arial"/>
      <w:b/>
      <w:bCs/>
      <w:sz w:val="30"/>
      <w:szCs w:val="32"/>
      <w:lang w:eastAsia="en-US" w:bidi="en-US"/>
    </w:rPr>
  </w:style>
  <w:style w:type="character" w:customStyle="1" w:styleId="1251">
    <w:name w:val="syh3级标题 Char"/>
    <w:link w:val="729"/>
    <w:qFormat/>
    <w:uiPriority w:val="0"/>
    <w:rPr>
      <w:rFonts w:eastAsia="仿宋体"/>
      <w:sz w:val="24"/>
      <w:szCs w:val="24"/>
    </w:rPr>
  </w:style>
  <w:style w:type="character" w:customStyle="1" w:styleId="1252">
    <w:name w:val="style31"/>
    <w:qFormat/>
    <w:uiPriority w:val="0"/>
    <w:rPr>
      <w:color w:val="666666"/>
      <w:sz w:val="18"/>
      <w:szCs w:val="18"/>
    </w:rPr>
  </w:style>
  <w:style w:type="character" w:customStyle="1" w:styleId="1253">
    <w:name w:val="正文(首行缩进) Char"/>
    <w:qFormat/>
    <w:uiPriority w:val="0"/>
    <w:rPr>
      <w:rFonts w:eastAsia="Arial"/>
      <w:snapToGrid w:val="0"/>
      <w:sz w:val="24"/>
      <w:szCs w:val="24"/>
      <w:lang w:val="en-US" w:eastAsia="zh-CN" w:bidi="ar-SA"/>
    </w:rPr>
  </w:style>
  <w:style w:type="character" w:customStyle="1" w:styleId="1254">
    <w:name w:val="段 Char"/>
    <w:link w:val="283"/>
    <w:qFormat/>
    <w:uiPriority w:val="0"/>
    <w:rPr>
      <w:rFonts w:ascii="宋体" w:hAnsi="Times New Roman" w:eastAsia="宋体" w:cs="Times New Roman"/>
      <w:kern w:val="0"/>
      <w:szCs w:val="20"/>
    </w:rPr>
  </w:style>
  <w:style w:type="character" w:customStyle="1" w:styleId="1255">
    <w:name w:val="正文文本缩进 Char Char"/>
    <w:qFormat/>
    <w:uiPriority w:val="0"/>
    <w:rPr>
      <w:rFonts w:ascii="Arial" w:hAnsi="Arial" w:eastAsia="Arial"/>
      <w:color w:val="000000"/>
      <w:kern w:val="2"/>
      <w:sz w:val="21"/>
      <w:szCs w:val="21"/>
      <w:lang w:val="zh-CN" w:eastAsia="zh-CN" w:bidi="ar-SA"/>
    </w:rPr>
  </w:style>
  <w:style w:type="character" w:customStyle="1" w:styleId="1256">
    <w:name w:val="表格文字 Char"/>
    <w:link w:val="156"/>
    <w:qFormat/>
    <w:uiPriority w:val="0"/>
    <w:rPr>
      <w:rFonts w:ascii="Times New Roman" w:hAnsi="Times New Roman" w:eastAsia="宋体" w:cs="Times New Roman"/>
      <w:kern w:val="0"/>
      <w:sz w:val="24"/>
      <w:szCs w:val="20"/>
    </w:rPr>
  </w:style>
  <w:style w:type="character" w:customStyle="1" w:styleId="1257">
    <w:name w:val="Char Char16"/>
    <w:qFormat/>
    <w:uiPriority w:val="0"/>
    <w:rPr>
      <w:rFonts w:ascii="黑体" w:hAnsi="黑体" w:eastAsia="仿宋体"/>
      <w:kern w:val="2"/>
      <w:sz w:val="21"/>
      <w:lang w:val="en-US" w:eastAsia="zh-CN" w:bidi="ar-SA"/>
    </w:rPr>
  </w:style>
  <w:style w:type="character" w:customStyle="1" w:styleId="1258">
    <w:name w:val="样式11 Char"/>
    <w:qFormat/>
    <w:uiPriority w:val="0"/>
    <w:rPr>
      <w:rFonts w:eastAsia="Arial"/>
      <w:kern w:val="2"/>
      <w:sz w:val="15"/>
      <w:szCs w:val="15"/>
      <w:lang w:val="en-US" w:eastAsia="zh-CN" w:bidi="ar-SA"/>
    </w:rPr>
  </w:style>
  <w:style w:type="character" w:customStyle="1" w:styleId="1259">
    <w:name w:val="批注引用1"/>
    <w:qFormat/>
    <w:uiPriority w:val="0"/>
    <w:rPr>
      <w:sz w:val="21"/>
    </w:rPr>
  </w:style>
  <w:style w:type="character" w:customStyle="1" w:styleId="1260">
    <w:name w:val="图 z Char"/>
    <w:link w:val="529"/>
    <w:qFormat/>
    <w:uiPriority w:val="0"/>
    <w:rPr>
      <w:sz w:val="24"/>
    </w:rPr>
  </w:style>
  <w:style w:type="character" w:customStyle="1" w:styleId="1261">
    <w:name w:val="表文 Char"/>
    <w:link w:val="160"/>
    <w:qFormat/>
    <w:uiPriority w:val="0"/>
    <w:rPr>
      <w:rFonts w:ascii="黑体" w:hAnsi="宋体" w:eastAsia="黑体" w:cs="Times New Roman"/>
      <w:spacing w:val="-8"/>
      <w:sz w:val="24"/>
      <w:szCs w:val="20"/>
      <w:lang w:val="zh-CN"/>
    </w:rPr>
  </w:style>
  <w:style w:type="character" w:customStyle="1" w:styleId="1262">
    <w:name w:val="syh2级标题 Char"/>
    <w:link w:val="903"/>
    <w:qFormat/>
    <w:uiPriority w:val="0"/>
    <w:rPr>
      <w:rFonts w:ascii="仿宋体" w:hAnsi="Symusic" w:eastAsia="仿宋体"/>
      <w:b/>
      <w:sz w:val="24"/>
      <w:szCs w:val="24"/>
      <w:lang w:val="zh-CN"/>
    </w:rPr>
  </w:style>
  <w:style w:type="character" w:customStyle="1" w:styleId="1263">
    <w:name w:val="HTML 打字机1"/>
    <w:qFormat/>
    <w:uiPriority w:val="0"/>
    <w:rPr>
      <w:rFonts w:ascii="Verdana" w:hAnsi="Verdana" w:eastAsia="Verdana"/>
      <w:spacing w:val="312"/>
      <w:sz w:val="24"/>
    </w:rPr>
  </w:style>
  <w:style w:type="character" w:customStyle="1" w:styleId="1264">
    <w:name w:val="HTML 预先格式化 Char Char"/>
    <w:qFormat/>
    <w:uiPriority w:val="0"/>
    <w:rPr>
      <w:rFonts w:ascii="Verdana" w:hAnsi="Verdana" w:eastAsia="Verdana" w:cs="Verdana"/>
      <w:lang w:val="en-US" w:eastAsia="zh-CN" w:bidi="ar-SA"/>
    </w:rPr>
  </w:style>
  <w:style w:type="character" w:customStyle="1" w:styleId="1265">
    <w:name w:val="表头及表尾 Char"/>
    <w:qFormat/>
    <w:uiPriority w:val="0"/>
    <w:rPr>
      <w:b/>
      <w:snapToGrid w:val="0"/>
      <w:sz w:val="21"/>
      <w:lang w:val="en-US" w:eastAsia="zh-CN" w:bidi="ar-SA"/>
    </w:rPr>
  </w:style>
  <w:style w:type="character" w:customStyle="1" w:styleId="1266">
    <w:name w:val="表1 Char"/>
    <w:qFormat/>
    <w:uiPriority w:val="0"/>
    <w:rPr>
      <w:rFonts w:eastAsia="Arial"/>
      <w:sz w:val="21"/>
      <w:lang w:val="en-US" w:eastAsia="zh-CN" w:bidi="ar-SA"/>
    </w:rPr>
  </w:style>
  <w:style w:type="character" w:customStyle="1" w:styleId="1267">
    <w:name w:val="正文DG Char Char"/>
    <w:qFormat/>
    <w:uiPriority w:val="0"/>
    <w:rPr>
      <w:rFonts w:ascii="新宋体" w:hAnsi="新宋体" w:eastAsia="新宋体"/>
      <w:kern w:val="2"/>
      <w:sz w:val="24"/>
      <w:szCs w:val="24"/>
      <w:lang w:bidi="ar-SA"/>
    </w:rPr>
  </w:style>
  <w:style w:type="character" w:customStyle="1" w:styleId="1268">
    <w:name w:val="标题2-自建 Char Char"/>
    <w:link w:val="681"/>
    <w:qFormat/>
    <w:uiPriority w:val="0"/>
    <w:rPr>
      <w:rFonts w:ascii="Arial" w:hAnsi="Arial"/>
      <w:b/>
      <w:sz w:val="28"/>
    </w:rPr>
  </w:style>
  <w:style w:type="character" w:customStyle="1" w:styleId="1269">
    <w:name w:val="链接"/>
    <w:qFormat/>
    <w:uiPriority w:val="0"/>
    <w:rPr>
      <w:color w:val="0000FF"/>
      <w:u w:val="single" w:color="0000FF"/>
    </w:rPr>
  </w:style>
  <w:style w:type="character" w:customStyle="1" w:styleId="1270">
    <w:name w:val="海港表头 Char"/>
    <w:link w:val="862"/>
    <w:qFormat/>
    <w:uiPriority w:val="0"/>
    <w:rPr>
      <w:rFonts w:eastAsia="Arial"/>
      <w:bCs/>
      <w:color w:val="000000"/>
      <w:szCs w:val="24"/>
    </w:rPr>
  </w:style>
  <w:style w:type="character" w:customStyle="1" w:styleId="1271">
    <w:name w:val="引用文章 Char"/>
    <w:qFormat/>
    <w:uiPriority w:val="0"/>
    <w:rPr>
      <w:rFonts w:eastAsia="Courier New" w:cs="Arial"/>
      <w:kern w:val="2"/>
      <w:sz w:val="24"/>
      <w:lang w:val="en-US" w:eastAsia="zh-CN" w:bidi="ar-SA"/>
    </w:rPr>
  </w:style>
  <w:style w:type="character" w:customStyle="1" w:styleId="1272">
    <w:name w:val="样式 标题 1 + 非加宽量 / 紧缩量 Char"/>
    <w:link w:val="563"/>
    <w:qFormat/>
    <w:uiPriority w:val="0"/>
    <w:rPr>
      <w:rFonts w:eastAsia="仿宋体"/>
      <w:b/>
      <w:bCs/>
      <w:kern w:val="44"/>
      <w:sz w:val="28"/>
      <w:szCs w:val="28"/>
    </w:rPr>
  </w:style>
  <w:style w:type="character" w:customStyle="1" w:styleId="1273">
    <w:name w:val="样式2 Char"/>
    <w:qFormat/>
    <w:uiPriority w:val="0"/>
    <w:rPr>
      <w:rFonts w:ascii="黑体" w:hAnsi="黑体" w:eastAsia="Arial"/>
      <w:kern w:val="2"/>
      <w:sz w:val="24"/>
      <w:szCs w:val="24"/>
      <w:lang w:val="en-US" w:eastAsia="zh-CN" w:bidi="ar-SA"/>
    </w:rPr>
  </w:style>
  <w:style w:type="character" w:customStyle="1" w:styleId="1274">
    <w:name w:val="p1481"/>
    <w:qFormat/>
    <w:uiPriority w:val="0"/>
    <w:rPr>
      <w:color w:val="515151"/>
      <w:sz w:val="22"/>
      <w:szCs w:val="22"/>
    </w:rPr>
  </w:style>
  <w:style w:type="character" w:customStyle="1" w:styleId="1275">
    <w:name w:val="样式5 Char1"/>
    <w:link w:val="120"/>
    <w:qFormat/>
    <w:uiPriority w:val="0"/>
    <w:rPr>
      <w:rFonts w:ascii="Times New Roman" w:hAnsi="Times New Roman" w:eastAsia="宋体" w:cs="Times New Roman"/>
      <w:sz w:val="24"/>
      <w:szCs w:val="24"/>
    </w:rPr>
  </w:style>
  <w:style w:type="character" w:customStyle="1" w:styleId="1276">
    <w:name w:val="hg21"/>
    <w:qFormat/>
    <w:uiPriority w:val="0"/>
    <w:rPr>
      <w:color w:val="000000"/>
      <w:sz w:val="28"/>
      <w:szCs w:val="28"/>
    </w:rPr>
  </w:style>
  <w:style w:type="character" w:customStyle="1" w:styleId="1277">
    <w:name w:val="text_edit editable-title"/>
    <w:basedOn w:val="93"/>
    <w:qFormat/>
    <w:uiPriority w:val="0"/>
  </w:style>
  <w:style w:type="character" w:customStyle="1" w:styleId="1278">
    <w:name w:val="样式 仿宋_GB2312 小四2"/>
    <w:semiHidden/>
    <w:qFormat/>
    <w:uiPriority w:val="0"/>
    <w:rPr>
      <w:rFonts w:ascii="Tahoma" w:hAnsi="Tahoma" w:eastAsia="宋"/>
      <w:sz w:val="24"/>
      <w:szCs w:val="24"/>
    </w:rPr>
  </w:style>
  <w:style w:type="character" w:customStyle="1" w:styleId="1279">
    <w:name w:val="Char Char23"/>
    <w:qFormat/>
    <w:uiPriority w:val="0"/>
    <w:rPr>
      <w:rFonts w:ascii="宋体" w:eastAsia="宋体"/>
      <w:kern w:val="2"/>
      <w:sz w:val="28"/>
      <w:lang w:val="en-US" w:eastAsia="zh-CN" w:bidi="ar-SA"/>
    </w:rPr>
  </w:style>
  <w:style w:type="character" w:customStyle="1" w:styleId="1280">
    <w:name w:val="duanluo1"/>
    <w:basedOn w:val="93"/>
    <w:qFormat/>
    <w:uiPriority w:val="0"/>
  </w:style>
  <w:style w:type="character" w:customStyle="1" w:styleId="1281">
    <w:name w:val="样式25 Char"/>
    <w:link w:val="530"/>
    <w:qFormat/>
    <w:uiPriority w:val="0"/>
    <w:rPr>
      <w:rFonts w:ascii="Arial" w:hAnsi="Arial" w:eastAsia="Arial"/>
      <w:kern w:val="24"/>
      <w:sz w:val="24"/>
      <w:szCs w:val="24"/>
    </w:rPr>
  </w:style>
  <w:style w:type="character" w:customStyle="1" w:styleId="1282">
    <w:name w:val="文本框小四 Char Char"/>
    <w:semiHidden/>
    <w:qFormat/>
    <w:uiPriority w:val="0"/>
    <w:rPr>
      <w:rFonts w:eastAsia="宋"/>
      <w:sz w:val="24"/>
      <w:szCs w:val="24"/>
    </w:rPr>
  </w:style>
  <w:style w:type="character" w:customStyle="1" w:styleId="1283">
    <w:name w:val="样式 小四 左 行距: 固定值 28 磅 Char"/>
    <w:link w:val="764"/>
    <w:qFormat/>
    <w:uiPriority w:val="0"/>
    <w:rPr>
      <w:rFonts w:eastAsia="Arial" w:cs="Arial"/>
      <w:sz w:val="24"/>
    </w:rPr>
  </w:style>
  <w:style w:type="character" w:customStyle="1" w:styleId="1284">
    <w:name w:val="Char Char111"/>
    <w:qFormat/>
    <w:uiPriority w:val="0"/>
    <w:rPr>
      <w:rFonts w:ascii="黑体" w:hAnsi="黑体" w:eastAsia="Arial" w:cs="黑体"/>
      <w:b/>
      <w:bCs/>
      <w:kern w:val="2"/>
      <w:sz w:val="32"/>
      <w:szCs w:val="32"/>
      <w:lang w:val="en-US" w:eastAsia="zh-CN" w:bidi="ar-SA"/>
    </w:rPr>
  </w:style>
  <w:style w:type="character" w:customStyle="1" w:styleId="1285">
    <w:name w:val="五 Char Char"/>
    <w:qFormat/>
    <w:uiPriority w:val="0"/>
    <w:rPr>
      <w:rFonts w:eastAsia="Arial"/>
      <w:b/>
      <w:sz w:val="28"/>
      <w:lang w:val="en-US" w:eastAsia="zh-CN" w:bidi="ar-SA"/>
    </w:rPr>
  </w:style>
  <w:style w:type="character" w:customStyle="1" w:styleId="1286">
    <w:name w:val="样式 表格图文 + Times New Roman Char"/>
    <w:link w:val="622"/>
    <w:qFormat/>
    <w:uiPriority w:val="0"/>
    <w:rPr>
      <w:rFonts w:cs="宋体"/>
      <w:color w:val="000000"/>
      <w:szCs w:val="21"/>
    </w:rPr>
  </w:style>
  <w:style w:type="character" w:customStyle="1" w:styleId="1287">
    <w:name w:val="样式 标题 1 + (中文) 宋体 小四 Char"/>
    <w:link w:val="747"/>
    <w:qFormat/>
    <w:uiPriority w:val="0"/>
    <w:rPr>
      <w:rFonts w:eastAsia="Arial"/>
      <w:b/>
      <w:sz w:val="44"/>
      <w:szCs w:val="24"/>
    </w:rPr>
  </w:style>
  <w:style w:type="character" w:customStyle="1" w:styleId="1288">
    <w:name w:val="Char Char19"/>
    <w:qFormat/>
    <w:uiPriority w:val="0"/>
    <w:rPr>
      <w:rFonts w:eastAsia="Arial"/>
      <w:b/>
      <w:kern w:val="2"/>
      <w:sz w:val="28"/>
      <w:lang w:val="en-US" w:eastAsia="zh-CN" w:bidi="ar-SA"/>
    </w:rPr>
  </w:style>
  <w:style w:type="character" w:customStyle="1" w:styleId="1289">
    <w:name w:val="样式 正文文本 + Char"/>
    <w:link w:val="929"/>
    <w:qFormat/>
    <w:uiPriority w:val="0"/>
    <w:rPr>
      <w:rFonts w:eastAsia="宋"/>
      <w:snapToGrid w:val="0"/>
      <w:spacing w:val="-6"/>
      <w:sz w:val="18"/>
    </w:rPr>
  </w:style>
  <w:style w:type="character" w:customStyle="1" w:styleId="1290">
    <w:name w:val="标题3-自建 Char Char Char"/>
    <w:link w:val="883"/>
    <w:qFormat/>
    <w:uiPriority w:val="0"/>
    <w:rPr>
      <w:b/>
      <w:sz w:val="28"/>
    </w:rPr>
  </w:style>
  <w:style w:type="character" w:customStyle="1" w:styleId="1291">
    <w:name w:val="正文样式1 Char1"/>
    <w:link w:val="349"/>
    <w:qFormat/>
    <w:uiPriority w:val="0"/>
    <w:rPr>
      <w:rFonts w:ascii="Times New Roman" w:hAnsi="Times New Roman" w:eastAsia="宋体" w:cs="Times New Roman"/>
      <w:kern w:val="24"/>
      <w:sz w:val="24"/>
      <w:szCs w:val="20"/>
    </w:rPr>
  </w:style>
  <w:style w:type="character" w:customStyle="1" w:styleId="1292">
    <w:name w:val="表格副标题 Char"/>
    <w:link w:val="535"/>
    <w:qFormat/>
    <w:uiPriority w:val="0"/>
    <w:rPr>
      <w:rFonts w:eastAsia="仿宋体"/>
      <w:b/>
    </w:rPr>
  </w:style>
  <w:style w:type="character" w:customStyle="1" w:styleId="1293">
    <w:name w:val="武正文 Char"/>
    <w:link w:val="870"/>
    <w:qFormat/>
    <w:uiPriority w:val="0"/>
    <w:rPr>
      <w:snapToGrid w:val="0"/>
      <w:sz w:val="24"/>
    </w:rPr>
  </w:style>
  <w:style w:type="character" w:customStyle="1" w:styleId="1294">
    <w:name w:val="正文文字 3 Char Char1"/>
    <w:qFormat/>
    <w:uiPriority w:val="0"/>
    <w:rPr>
      <w:rFonts w:eastAsia="宋体"/>
      <w:kern w:val="2"/>
      <w:sz w:val="24"/>
      <w:szCs w:val="24"/>
      <w:lang w:val="en-US" w:eastAsia="zh-CN" w:bidi="ar-SA"/>
    </w:rPr>
  </w:style>
  <w:style w:type="character" w:customStyle="1" w:styleId="1295">
    <w:name w:val="mn_school"/>
    <w:basedOn w:val="93"/>
    <w:qFormat/>
    <w:uiPriority w:val="0"/>
  </w:style>
  <w:style w:type="character" w:customStyle="1" w:styleId="1296">
    <w:name w:val="样式4 Char"/>
    <w:link w:val="115"/>
    <w:qFormat/>
    <w:uiPriority w:val="0"/>
    <w:rPr>
      <w:rFonts w:ascii="Times New Roman" w:hAnsi="Times New Roman" w:eastAsia="仿宋_GB2312" w:cs="Times New Roman"/>
      <w:bCs/>
      <w:color w:val="0000FF"/>
      <w:sz w:val="28"/>
      <w:szCs w:val="24"/>
    </w:rPr>
  </w:style>
  <w:style w:type="character" w:customStyle="1" w:styleId="1297">
    <w:name w:val="style41"/>
    <w:qFormat/>
    <w:uiPriority w:val="0"/>
    <w:rPr>
      <w:b/>
      <w:bCs/>
      <w:color w:val="CC0000"/>
      <w:sz w:val="21"/>
      <w:szCs w:val="21"/>
    </w:rPr>
  </w:style>
  <w:style w:type="character" w:customStyle="1" w:styleId="1298">
    <w:name w:val="报告格式—正文 Char"/>
    <w:link w:val="1027"/>
    <w:qFormat/>
    <w:uiPriority w:val="0"/>
    <w:rPr>
      <w:spacing w:val="6"/>
      <w:sz w:val="28"/>
      <w:szCs w:val="36"/>
    </w:rPr>
  </w:style>
  <w:style w:type="character" w:customStyle="1" w:styleId="1299">
    <w:name w:val="正文(首行缩进) Char1"/>
    <w:qFormat/>
    <w:uiPriority w:val="0"/>
    <w:rPr>
      <w:rFonts w:eastAsia="仿宋体"/>
      <w:bCs/>
      <w:snapToGrid w:val="0"/>
      <w:color w:val="000000"/>
      <w:kern w:val="2"/>
      <w:sz w:val="24"/>
      <w:lang w:val="en-US" w:eastAsia="zh-CN" w:bidi="ar-SA"/>
    </w:rPr>
  </w:style>
  <w:style w:type="character" w:customStyle="1" w:styleId="1300">
    <w:name w:val="hei141"/>
    <w:qFormat/>
    <w:uiPriority w:val="0"/>
    <w:rPr>
      <w:color w:val="000000"/>
      <w:sz w:val="21"/>
      <w:szCs w:val="21"/>
    </w:rPr>
  </w:style>
  <w:style w:type="character" w:customStyle="1" w:styleId="1301">
    <w:name w:val="style21 style24"/>
    <w:basedOn w:val="93"/>
    <w:qFormat/>
    <w:uiPriority w:val="0"/>
  </w:style>
  <w:style w:type="character" w:customStyle="1" w:styleId="1302">
    <w:name w:val="正文(首行缩进) Char2"/>
    <w:qFormat/>
    <w:uiPriority w:val="0"/>
    <w:rPr>
      <w:rFonts w:eastAsia="仿宋体"/>
      <w:bCs/>
      <w:snapToGrid w:val="0"/>
      <w:color w:val="000000"/>
      <w:kern w:val="2"/>
      <w:sz w:val="24"/>
      <w:lang w:val="en-US" w:eastAsia="zh-CN" w:bidi="ar-SA"/>
    </w:rPr>
  </w:style>
  <w:style w:type="character" w:customStyle="1" w:styleId="1303">
    <w:name w:val="正 Char Char"/>
    <w:qFormat/>
    <w:uiPriority w:val="0"/>
    <w:rPr>
      <w:kern w:val="2"/>
      <w:sz w:val="24"/>
    </w:rPr>
  </w:style>
  <w:style w:type="character" w:customStyle="1" w:styleId="1304">
    <w:name w:val="1-正文 Char"/>
    <w:link w:val="554"/>
    <w:qFormat/>
    <w:uiPriority w:val="0"/>
    <w:rPr>
      <w:rFonts w:ascii="Arial" w:hAnsi="Arial" w:eastAsia="Arial"/>
      <w:sz w:val="24"/>
      <w:szCs w:val="24"/>
    </w:rPr>
  </w:style>
  <w:style w:type="character" w:customStyle="1" w:styleId="1305">
    <w:name w:val="正文文本 Char Char"/>
    <w:qFormat/>
    <w:uiPriority w:val="0"/>
    <w:rPr>
      <w:rFonts w:eastAsia="宋"/>
      <w:snapToGrid w:val="0"/>
      <w:kern w:val="2"/>
      <w:sz w:val="24"/>
      <w:lang w:val="en-US" w:eastAsia="zh-CN"/>
    </w:rPr>
  </w:style>
  <w:style w:type="character" w:customStyle="1" w:styleId="1306">
    <w:name w:val="x正文 Char"/>
    <w:link w:val="895"/>
    <w:semiHidden/>
    <w:qFormat/>
    <w:uiPriority w:val="0"/>
    <w:rPr>
      <w:rFonts w:ascii="Arial" w:hAnsi="Arial" w:eastAsia="Arial" w:cs="Arial"/>
      <w:bCs/>
      <w:snapToGrid w:val="0"/>
      <w:sz w:val="24"/>
      <w:szCs w:val="24"/>
    </w:rPr>
  </w:style>
  <w:style w:type="character" w:customStyle="1" w:styleId="1307">
    <w:name w:val="批注框文本 Char Char"/>
    <w:link w:val="1024"/>
    <w:qFormat/>
    <w:uiPriority w:val="0"/>
    <w:rPr>
      <w:sz w:val="18"/>
    </w:rPr>
  </w:style>
  <w:style w:type="character" w:customStyle="1" w:styleId="1308">
    <w:name w:val="xl35 Char"/>
    <w:link w:val="344"/>
    <w:qFormat/>
    <w:uiPriority w:val="0"/>
    <w:rPr>
      <w:rFonts w:ascii="Arial Unicode MS" w:hAnsi="Arial Unicode MS" w:eastAsia="Arial Unicode MS" w:cs="Times New Roman"/>
      <w:kern w:val="0"/>
      <w:sz w:val="20"/>
      <w:szCs w:val="20"/>
      <w:shd w:val="clear" w:color="auto" w:fill="FFCC00"/>
    </w:rPr>
  </w:style>
  <w:style w:type="character" w:customStyle="1" w:styleId="1309">
    <w:name w:val="表头 Char1"/>
    <w:qFormat/>
    <w:uiPriority w:val="0"/>
    <w:rPr>
      <w:rFonts w:ascii="仿宋体" w:eastAsia="仿宋体"/>
      <w:bCs/>
      <w:color w:val="000000"/>
      <w:sz w:val="24"/>
      <w:szCs w:val="28"/>
      <w:lang w:val="en-US" w:eastAsia="zh-CN" w:bidi="ar-SA"/>
    </w:rPr>
  </w:style>
  <w:style w:type="character" w:customStyle="1" w:styleId="1310">
    <w:name w:val="hb3 Char"/>
    <w:qFormat/>
    <w:uiPriority w:val="0"/>
    <w:rPr>
      <w:rFonts w:eastAsia="Arial"/>
      <w:b/>
      <w:kern w:val="2"/>
      <w:sz w:val="24"/>
      <w:szCs w:val="24"/>
      <w:lang w:val="en-US" w:eastAsia="zh-CN" w:bidi="ar-SA"/>
    </w:rPr>
  </w:style>
  <w:style w:type="character" w:customStyle="1" w:styleId="1311">
    <w:name w:val="文本正文 Char"/>
    <w:link w:val="632"/>
    <w:qFormat/>
    <w:uiPriority w:val="0"/>
    <w:rPr>
      <w:sz w:val="24"/>
      <w:szCs w:val="24"/>
    </w:rPr>
  </w:style>
  <w:style w:type="character" w:customStyle="1" w:styleId="1312">
    <w:name w:val="f151"/>
    <w:qFormat/>
    <w:uiPriority w:val="0"/>
    <w:rPr>
      <w:sz w:val="19"/>
      <w:szCs w:val="19"/>
    </w:rPr>
  </w:style>
  <w:style w:type="character" w:customStyle="1" w:styleId="1313">
    <w:name w:val="Char Char Char Char Char Char"/>
    <w:link w:val="165"/>
    <w:qFormat/>
    <w:uiPriority w:val="0"/>
    <w:rPr>
      <w:rFonts w:ascii="宋体" w:hAnsi="宋体" w:eastAsia="宋体" w:cs="Times New Roman"/>
      <w:b/>
      <w:szCs w:val="20"/>
    </w:rPr>
  </w:style>
  <w:style w:type="character" w:customStyle="1" w:styleId="1314">
    <w:name w:val="文本框五号1.5倍行距 Char Char"/>
    <w:semiHidden/>
    <w:qFormat/>
    <w:uiPriority w:val="0"/>
    <w:rPr>
      <w:rFonts w:eastAsia="宋"/>
      <w:sz w:val="21"/>
      <w:szCs w:val="21"/>
    </w:rPr>
  </w:style>
  <w:style w:type="character" w:customStyle="1" w:styleId="1315">
    <w:name w:val="二 Char Char Char"/>
    <w:link w:val="717"/>
    <w:qFormat/>
    <w:uiPriority w:val="0"/>
    <w:rPr>
      <w:rFonts w:ascii="仿宋体" w:hAnsi="Tahoma" w:eastAsia="仿宋体" w:cs="Tahoma"/>
      <w:b/>
      <w:sz w:val="24"/>
    </w:rPr>
  </w:style>
  <w:style w:type="character" w:customStyle="1" w:styleId="1316">
    <w:name w:val="postbody1"/>
    <w:qFormat/>
    <w:uiPriority w:val="0"/>
    <w:rPr>
      <w:sz w:val="12"/>
      <w:szCs w:val="12"/>
    </w:rPr>
  </w:style>
  <w:style w:type="character" w:customStyle="1" w:styleId="1317">
    <w:name w:val="p131"/>
    <w:qFormat/>
    <w:uiPriority w:val="0"/>
    <w:rPr>
      <w:b/>
      <w:color w:val="FF6600"/>
      <w:sz w:val="28"/>
    </w:rPr>
  </w:style>
  <w:style w:type="character" w:customStyle="1" w:styleId="1318">
    <w:name w:val="style11"/>
    <w:qFormat/>
    <w:uiPriority w:val="0"/>
    <w:rPr>
      <w:color w:val="FF0000"/>
    </w:rPr>
  </w:style>
  <w:style w:type="character" w:customStyle="1" w:styleId="1319">
    <w:name w:val="正文文字 2 Char Char"/>
    <w:qFormat/>
    <w:uiPriority w:val="0"/>
    <w:rPr>
      <w:rFonts w:eastAsia="Arial"/>
      <w:kern w:val="2"/>
      <w:sz w:val="21"/>
      <w:szCs w:val="24"/>
      <w:lang w:val="en-US" w:eastAsia="zh-CN" w:bidi="ar-SA"/>
    </w:rPr>
  </w:style>
  <w:style w:type="character" w:customStyle="1" w:styleId="1320">
    <w:name w:val="syh1级标题 Char"/>
    <w:link w:val="817"/>
    <w:qFormat/>
    <w:uiPriority w:val="0"/>
    <w:rPr>
      <w:rFonts w:ascii="仿宋体" w:hAnsi="Symusic" w:eastAsia="仿宋体"/>
      <w:b/>
      <w:snapToGrid w:val="0"/>
      <w:color w:val="003366"/>
      <w:sz w:val="32"/>
      <w:szCs w:val="32"/>
      <w:lang w:val="zh-CN" w:bidi="en-US"/>
    </w:rPr>
  </w:style>
  <w:style w:type="character" w:customStyle="1" w:styleId="1321">
    <w:name w:val="content3"/>
    <w:basedOn w:val="93"/>
    <w:qFormat/>
    <w:uiPriority w:val="0"/>
  </w:style>
  <w:style w:type="character" w:customStyle="1" w:styleId="1322">
    <w:name w:val="表格标题 Char1"/>
    <w:qFormat/>
    <w:uiPriority w:val="0"/>
    <w:rPr>
      <w:rFonts w:eastAsia="Arial"/>
      <w:b/>
      <w:bCs/>
      <w:kern w:val="2"/>
      <w:sz w:val="24"/>
      <w:lang w:val="en-US" w:eastAsia="zh-CN" w:bidi="ar-SA"/>
    </w:rPr>
  </w:style>
  <w:style w:type="character" w:customStyle="1" w:styleId="1323">
    <w:name w:val="节标题 1.1 Char"/>
    <w:qFormat/>
    <w:uiPriority w:val="0"/>
    <w:rPr>
      <w:rFonts w:ascii="黑体" w:hAnsi="黑体" w:eastAsia="Arial"/>
      <w:sz w:val="24"/>
      <w:lang w:val="en-US" w:eastAsia="zh-CN"/>
    </w:rPr>
  </w:style>
  <w:style w:type="character" w:customStyle="1" w:styleId="1324">
    <w:name w:val="标题3dg Char"/>
    <w:link w:val="583"/>
    <w:qFormat/>
    <w:uiPriority w:val="0"/>
    <w:rPr>
      <w:rFonts w:hAnsi="Arial" w:eastAsia="Arial"/>
      <w:b/>
      <w:bCs/>
      <w:sz w:val="24"/>
      <w:szCs w:val="24"/>
      <w:lang w:val="zh-CN"/>
    </w:rPr>
  </w:style>
  <w:style w:type="character" w:customStyle="1" w:styleId="1325">
    <w:name w:val="标题 2 Char Char Char Char Char Char C"/>
    <w:qFormat/>
    <w:uiPriority w:val="0"/>
    <w:rPr>
      <w:rFonts w:ascii="Arial" w:hAnsi="黑体"/>
      <w:b/>
      <w:sz w:val="28"/>
    </w:rPr>
  </w:style>
  <w:style w:type="character" w:customStyle="1" w:styleId="1326">
    <w:name w:val="目录 2 Char1"/>
    <w:link w:val="75"/>
    <w:qFormat/>
    <w:uiPriority w:val="39"/>
    <w:rPr>
      <w:rFonts w:ascii="Times New Roman" w:hAnsi="Times New Roman" w:eastAsia="仿宋" w:cs="Times New Roman"/>
      <w:sz w:val="28"/>
      <w:szCs w:val="28"/>
    </w:rPr>
  </w:style>
  <w:style w:type="character" w:customStyle="1" w:styleId="1327">
    <w:name w:val="文本匡小五号 Char Char Char"/>
    <w:semiHidden/>
    <w:qFormat/>
    <w:uiPriority w:val="0"/>
    <w:rPr>
      <w:rFonts w:eastAsia="宋"/>
      <w:sz w:val="18"/>
      <w:szCs w:val="24"/>
    </w:rPr>
  </w:style>
  <w:style w:type="character" w:customStyle="1" w:styleId="1328">
    <w:name w:val="样式 样式1 + (符号) 宋体 Char"/>
    <w:link w:val="999"/>
    <w:qFormat/>
    <w:uiPriority w:val="0"/>
    <w:rPr>
      <w:rFonts w:ascii="宋体" w:hAnsi="宋体"/>
      <w:snapToGrid w:val="0"/>
      <w:sz w:val="24"/>
      <w:szCs w:val="24"/>
    </w:rPr>
  </w:style>
  <w:style w:type="character" w:customStyle="1" w:styleId="1329">
    <w:name w:val="图表名 Char"/>
    <w:link w:val="547"/>
    <w:semiHidden/>
    <w:qFormat/>
    <w:uiPriority w:val="0"/>
    <w:rPr>
      <w:rFonts w:ascii="Tahoma" w:hAnsi="Tahoma" w:eastAsia="仿宋体" w:cs="Tahoma"/>
      <w:snapToGrid w:val="0"/>
      <w:color w:val="000000"/>
      <w:sz w:val="28"/>
      <w:szCs w:val="28"/>
    </w:rPr>
  </w:style>
  <w:style w:type="character" w:customStyle="1" w:styleId="1330">
    <w:name w:val="标题4，攀 Char Char"/>
    <w:link w:val="663"/>
    <w:qFormat/>
    <w:uiPriority w:val="0"/>
    <w:rPr>
      <w:rFonts w:ascii="宋体" w:hAnsi="宋体" w:eastAsia="黑体"/>
      <w:b/>
      <w:color w:val="000000"/>
      <w:sz w:val="24"/>
    </w:rPr>
  </w:style>
  <w:style w:type="character" w:customStyle="1" w:styleId="1331">
    <w:name w:val="燕山正文 Char"/>
    <w:link w:val="977"/>
    <w:qFormat/>
    <w:uiPriority w:val="0"/>
    <w:rPr>
      <w:rFonts w:ascii="Arial" w:hAnsi="Arial" w:eastAsia="Arial"/>
      <w:color w:val="000000"/>
      <w:sz w:val="24"/>
    </w:rPr>
  </w:style>
  <w:style w:type="character" w:customStyle="1" w:styleId="1332">
    <w:name w:val="Char Char22"/>
    <w:qFormat/>
    <w:uiPriority w:val="0"/>
    <w:rPr>
      <w:rFonts w:eastAsia="宋体"/>
      <w:kern w:val="2"/>
      <w:sz w:val="21"/>
      <w:lang w:val="en-US" w:eastAsia="zh-CN" w:bidi="ar-SA"/>
    </w:rPr>
  </w:style>
  <w:style w:type="character" w:customStyle="1" w:styleId="1333">
    <w:name w:val="样式 标题 4L4款标题1.1.1.1H4h441.1.1.1 Char1.1.1.1标题 4.1.1.1.1... Char"/>
    <w:link w:val="1019"/>
    <w:qFormat/>
    <w:uiPriority w:val="0"/>
    <w:rPr>
      <w:rFonts w:ascii="黑体" w:hAnsi="黑体" w:eastAsia="Arial"/>
      <w:b/>
      <w:sz w:val="24"/>
      <w:szCs w:val="24"/>
    </w:rPr>
  </w:style>
  <w:style w:type="character" w:customStyle="1" w:styleId="1334">
    <w:name w:val="style191"/>
    <w:qFormat/>
    <w:uiPriority w:val="0"/>
    <w:rPr>
      <w:b/>
      <w:bCs/>
      <w:color w:val="FF0000"/>
    </w:rPr>
  </w:style>
  <w:style w:type="character" w:customStyle="1" w:styleId="1335">
    <w:name w:val="正文缩进5 Char"/>
    <w:qFormat/>
    <w:uiPriority w:val="0"/>
    <w:rPr>
      <w:rFonts w:eastAsia="Arial"/>
      <w:kern w:val="2"/>
      <w:sz w:val="21"/>
      <w:szCs w:val="24"/>
      <w:lang w:val="en-US" w:eastAsia="zh-CN" w:bidi="ar-SA"/>
    </w:rPr>
  </w:style>
  <w:style w:type="character" w:customStyle="1" w:styleId="1336">
    <w:name w:val="样式 正文文本缩进 2正文文字缩进 2 + 四号 蓝色 Char"/>
    <w:qFormat/>
    <w:uiPriority w:val="0"/>
    <w:rPr>
      <w:rFonts w:eastAsia="Arial"/>
      <w:color w:val="0000FF"/>
      <w:sz w:val="24"/>
      <w:szCs w:val="24"/>
      <w:lang w:val="en-US" w:eastAsia="zh-CN" w:bidi="ar-SA"/>
    </w:rPr>
  </w:style>
  <w:style w:type="character" w:customStyle="1" w:styleId="1337">
    <w:name w:val="要点1"/>
    <w:qFormat/>
    <w:uiPriority w:val="0"/>
    <w:rPr>
      <w:b/>
    </w:rPr>
  </w:style>
  <w:style w:type="character" w:customStyle="1" w:styleId="1338">
    <w:name w:val="落款 Char Char"/>
    <w:qFormat/>
    <w:uiPriority w:val="0"/>
    <w:rPr>
      <w:rFonts w:eastAsia="宋体"/>
      <w:kern w:val="28"/>
      <w:sz w:val="28"/>
      <w:lang w:val="en-US" w:eastAsia="zh-CN" w:bidi="ar-SA"/>
    </w:rPr>
  </w:style>
  <w:style w:type="character" w:customStyle="1" w:styleId="1339">
    <w:name w:val="hui141"/>
    <w:qFormat/>
    <w:uiPriority w:val="0"/>
    <w:rPr>
      <w:color w:val="B3B2B2"/>
      <w:sz w:val="21"/>
      <w:szCs w:val="21"/>
    </w:rPr>
  </w:style>
  <w:style w:type="character" w:customStyle="1" w:styleId="1340">
    <w:name w:val="样式 标题 11.标题 1一、标题 1 Char Char Char Char1 南陵标题 1标题 1 Char标题...1 Char"/>
    <w:link w:val="887"/>
    <w:qFormat/>
    <w:uiPriority w:val="0"/>
    <w:rPr>
      <w:rFonts w:eastAsia="宋"/>
      <w:b/>
      <w:sz w:val="28"/>
    </w:rPr>
  </w:style>
  <w:style w:type="character" w:customStyle="1" w:styleId="1341">
    <w:name w:val="表格内容1 Char"/>
    <w:link w:val="485"/>
    <w:qFormat/>
    <w:uiPriority w:val="0"/>
    <w:rPr>
      <w:rFonts w:ascii="Arial" w:eastAsia="Arial"/>
      <w:snapToGrid w:val="0"/>
      <w:szCs w:val="24"/>
    </w:rPr>
  </w:style>
  <w:style w:type="character" w:customStyle="1" w:styleId="1342">
    <w:name w:val="标题4（1） Char Char"/>
    <w:link w:val="856"/>
    <w:qFormat/>
    <w:uiPriority w:val="0"/>
    <w:rPr>
      <w:rFonts w:ascii="Arial" w:hAnsi="????"/>
      <w:kern w:val="44"/>
      <w:sz w:val="24"/>
    </w:rPr>
  </w:style>
  <w:style w:type="character" w:customStyle="1" w:styleId="1343">
    <w:name w:val="px141"/>
    <w:qFormat/>
    <w:uiPriority w:val="0"/>
    <w:rPr>
      <w:rFonts w:hint="default" w:ascii="Gungsuh" w:hAnsi="Gungsuh"/>
      <w:sz w:val="21"/>
    </w:rPr>
  </w:style>
  <w:style w:type="character" w:customStyle="1" w:styleId="1344">
    <w:name w:val="表格内容 Char Char"/>
    <w:link w:val="359"/>
    <w:qFormat/>
    <w:uiPriority w:val="0"/>
    <w:rPr>
      <w:rFonts w:ascii="Arial" w:hAnsi="Arial" w:eastAsia="仿宋_GB2312" w:cs="Times New Roman"/>
      <w:kern w:val="0"/>
      <w:sz w:val="24"/>
      <w:szCs w:val="20"/>
    </w:rPr>
  </w:style>
  <w:style w:type="character" w:customStyle="1" w:styleId="1345">
    <w:name w:val="Char Char17"/>
    <w:qFormat/>
    <w:uiPriority w:val="0"/>
    <w:rPr>
      <w:rFonts w:ascii="黑体" w:hAnsi="黑体" w:eastAsia="仿宋体"/>
      <w:sz w:val="21"/>
      <w:lang w:val="en-US" w:eastAsia="zh-CN" w:bidi="ar-SA"/>
    </w:rPr>
  </w:style>
  <w:style w:type="character" w:customStyle="1" w:styleId="1346">
    <w:name w:val="签名 Char1"/>
    <w:qFormat/>
    <w:uiPriority w:val="0"/>
    <w:rPr>
      <w:kern w:val="2"/>
      <w:sz w:val="21"/>
    </w:rPr>
  </w:style>
  <w:style w:type="character" w:customStyle="1" w:styleId="1347">
    <w:name w:val="正文样式 Char"/>
    <w:link w:val="810"/>
    <w:semiHidden/>
    <w:qFormat/>
    <w:uiPriority w:val="0"/>
    <w:rPr>
      <w:rFonts w:ascii="Arial" w:hAnsi="Arial" w:eastAsia="Arial"/>
      <w:color w:val="000000"/>
      <w:sz w:val="24"/>
      <w:szCs w:val="24"/>
    </w:rPr>
  </w:style>
  <w:style w:type="character" w:customStyle="1" w:styleId="1348">
    <w:name w:val="样式4 Char Char Char Char"/>
    <w:link w:val="1020"/>
    <w:qFormat/>
    <w:uiPriority w:val="0"/>
    <w:rPr>
      <w:rFonts w:ascii="Arial" w:hAnsi="Arial" w:cs="Tahoma"/>
      <w:color w:val="008000"/>
      <w:sz w:val="24"/>
      <w:szCs w:val="24"/>
    </w:rPr>
  </w:style>
  <w:style w:type="character" w:customStyle="1" w:styleId="1349">
    <w:name w:val="段落 Char"/>
    <w:link w:val="320"/>
    <w:qFormat/>
    <w:uiPriority w:val="0"/>
    <w:rPr>
      <w:rFonts w:ascii="宋体" w:hAnsi="Times New Roman" w:eastAsia="宋体" w:cs="Times New Roman"/>
      <w:kern w:val="0"/>
      <w:szCs w:val="20"/>
    </w:rPr>
  </w:style>
  <w:style w:type="character" w:customStyle="1" w:styleId="1350">
    <w:name w:val="右 Char Char Char1"/>
    <w:qFormat/>
    <w:uiPriority w:val="0"/>
    <w:rPr>
      <w:rFonts w:eastAsia="Arial"/>
      <w:kern w:val="2"/>
      <w:sz w:val="18"/>
      <w:szCs w:val="18"/>
      <w:lang w:val="en-US" w:eastAsia="zh-CN" w:bidi="ar-SA"/>
    </w:rPr>
  </w:style>
  <w:style w:type="character" w:customStyle="1" w:styleId="1351">
    <w:name w:val="亚行正文 Char"/>
    <w:qFormat/>
    <w:uiPriority w:val="0"/>
    <w:rPr>
      <w:rFonts w:eastAsia="Arial"/>
      <w:kern w:val="2"/>
      <w:sz w:val="24"/>
      <w:szCs w:val="24"/>
      <w:lang w:val="en-US" w:eastAsia="zh-CN" w:bidi="ar-SA"/>
    </w:rPr>
  </w:style>
  <w:style w:type="character" w:customStyle="1" w:styleId="1352">
    <w:name w:val="新正文 Char"/>
    <w:link w:val="242"/>
    <w:qFormat/>
    <w:uiPriority w:val="0"/>
    <w:rPr>
      <w:rFonts w:ascii="仿宋_GB2312" w:hAnsi="Times New Roman" w:eastAsia="仿宋_GB2312" w:cs="Times New Roman"/>
      <w:kern w:val="0"/>
      <w:sz w:val="28"/>
      <w:szCs w:val="20"/>
    </w:rPr>
  </w:style>
  <w:style w:type="character" w:customStyle="1" w:styleId="1353">
    <w:name w:val="正文dg Char"/>
    <w:qFormat/>
    <w:uiPriority w:val="0"/>
    <w:rPr>
      <w:rFonts w:ascii="Batang" w:hAnsi="Batang" w:eastAsia="Batang"/>
      <w:kern w:val="2"/>
      <w:sz w:val="24"/>
      <w:szCs w:val="24"/>
      <w:lang w:val="en-US" w:eastAsia="zh-CN" w:bidi="ar-SA"/>
    </w:rPr>
  </w:style>
  <w:style w:type="character" w:customStyle="1" w:styleId="1354">
    <w:name w:val="表、图名 Char"/>
    <w:link w:val="633"/>
    <w:qFormat/>
    <w:uiPriority w:val="0"/>
    <w:rPr>
      <w:rFonts w:ascii="仿宋体" w:hAnsi="Arial" w:eastAsia="仿宋体"/>
      <w:b/>
      <w:color w:val="000000"/>
      <w:sz w:val="24"/>
      <w:szCs w:val="24"/>
    </w:rPr>
  </w:style>
  <w:style w:type="character" w:customStyle="1" w:styleId="1355">
    <w:name w:val="正文（首行缩进） Char1"/>
    <w:link w:val="559"/>
    <w:qFormat/>
    <w:uiPriority w:val="0"/>
    <w:rPr>
      <w:rFonts w:ascii="Arial" w:hAnsi="Arial" w:cs="Tahoma"/>
      <w:color w:val="000000"/>
      <w:sz w:val="24"/>
    </w:rPr>
  </w:style>
  <w:style w:type="character" w:customStyle="1" w:styleId="1356">
    <w:name w:val="Char Char20"/>
    <w:qFormat/>
    <w:uiPriority w:val="0"/>
    <w:rPr>
      <w:rFonts w:ascii="黑体" w:hAnsi="黑体" w:eastAsia="仿宋体"/>
      <w:b/>
      <w:sz w:val="24"/>
      <w:lang w:val="en-US" w:eastAsia="zh-CN" w:bidi="ar-SA"/>
    </w:rPr>
  </w:style>
  <w:style w:type="character" w:customStyle="1" w:styleId="1357">
    <w:name w:val="访问过的超链接1"/>
    <w:qFormat/>
    <w:uiPriority w:val="0"/>
    <w:rPr>
      <w:color w:val="800080"/>
      <w:u w:val="single"/>
    </w:rPr>
  </w:style>
  <w:style w:type="character" w:customStyle="1" w:styleId="1358">
    <w:name w:val="表头文字 Char Char"/>
    <w:qFormat/>
    <w:uiPriority w:val="0"/>
    <w:rPr>
      <w:rFonts w:eastAsia="黑体"/>
      <w:kern w:val="2"/>
      <w:sz w:val="24"/>
    </w:rPr>
  </w:style>
  <w:style w:type="character" w:customStyle="1" w:styleId="1359">
    <w:name w:val="标题 2 Char Char Char Char Char1"/>
    <w:qFormat/>
    <w:locked/>
    <w:uiPriority w:val="0"/>
    <w:rPr>
      <w:rFonts w:eastAsia="Arial"/>
      <w:bCs/>
      <w:kern w:val="2"/>
      <w:sz w:val="18"/>
      <w:szCs w:val="18"/>
      <w:lang w:val="en-US" w:eastAsia="zh-CN" w:bidi="ar-SA"/>
    </w:rPr>
  </w:style>
  <w:style w:type="character" w:customStyle="1" w:styleId="1360">
    <w:name w:val="z-窗体顶端 Char Char"/>
    <w:link w:val="897"/>
    <w:qFormat/>
    <w:uiPriority w:val="0"/>
    <w:rPr>
      <w:rFonts w:ascii="Arial"/>
      <w:vanish/>
      <w:sz w:val="16"/>
    </w:rPr>
  </w:style>
  <w:style w:type="character" w:customStyle="1" w:styleId="1361">
    <w:name w:val="表头文字 Char"/>
    <w:link w:val="388"/>
    <w:qFormat/>
    <w:uiPriority w:val="0"/>
    <w:rPr>
      <w:rFonts w:ascii="Times New Roman" w:hAnsi="Times New Roman" w:eastAsia="黑体" w:cs="Times New Roman"/>
      <w:sz w:val="24"/>
      <w:szCs w:val="20"/>
    </w:rPr>
  </w:style>
  <w:style w:type="character" w:customStyle="1" w:styleId="1362">
    <w:name w:val="样式 表文 + (西文) Arial (中文) 宋体 (复杂文种) Arial (西文)粗体 Char"/>
    <w:link w:val="973"/>
    <w:qFormat/>
    <w:uiPriority w:val="0"/>
    <w:rPr>
      <w:rFonts w:ascii="黑体" w:hAnsi="黑体" w:eastAsia="Arial"/>
      <w:b/>
    </w:rPr>
  </w:style>
  <w:style w:type="character" w:customStyle="1" w:styleId="1363">
    <w:name w:val="hang1"/>
    <w:qFormat/>
    <w:uiPriority w:val="0"/>
    <w:rPr>
      <w:sz w:val="20"/>
      <w:szCs w:val="20"/>
    </w:rPr>
  </w:style>
  <w:style w:type="character" w:customStyle="1" w:styleId="1364">
    <w:name w:val="tit"/>
    <w:basedOn w:val="93"/>
    <w:qFormat/>
    <w:uiPriority w:val="0"/>
  </w:style>
  <w:style w:type="character" w:customStyle="1" w:styleId="1365">
    <w:name w:val="样式 正文文本正文文字 + 仿宋_GB2312 四号 红色 Char"/>
    <w:qFormat/>
    <w:uiPriority w:val="0"/>
    <w:rPr>
      <w:rFonts w:ascii="宋" w:hAnsi="宋" w:eastAsia="宋"/>
      <w:snapToGrid w:val="0"/>
      <w:color w:val="FF0000"/>
      <w:kern w:val="2"/>
      <w:sz w:val="24"/>
      <w:lang w:val="en-US" w:eastAsia="zh-CN"/>
    </w:rPr>
  </w:style>
  <w:style w:type="character" w:customStyle="1" w:styleId="1366">
    <w:name w:val="Char Char121"/>
    <w:qFormat/>
    <w:uiPriority w:val="0"/>
    <w:rPr>
      <w:rFonts w:ascii="黑体" w:hAnsi="黑体" w:eastAsia="Arial"/>
      <w:b/>
      <w:bCs/>
      <w:kern w:val="2"/>
      <w:sz w:val="24"/>
      <w:szCs w:val="32"/>
      <w:lang w:val="en-US" w:eastAsia="zh-CN" w:bidi="ar-SA"/>
    </w:rPr>
  </w:style>
  <w:style w:type="character" w:customStyle="1" w:styleId="1367">
    <w:name w:val="正文文字缩进 Char Char Char Char"/>
    <w:qFormat/>
    <w:uiPriority w:val="0"/>
    <w:rPr>
      <w:rFonts w:ascii="Arial" w:eastAsia="Arial"/>
      <w:spacing w:val="5"/>
      <w:kern w:val="2"/>
      <w:sz w:val="25"/>
      <w:szCs w:val="25"/>
      <w:lang w:val="en-US" w:eastAsia="zh-CN" w:bidi="ar-SA"/>
    </w:rPr>
  </w:style>
  <w:style w:type="character" w:customStyle="1" w:styleId="1368">
    <w:name w:val="正文文字 2 Char"/>
    <w:qFormat/>
    <w:uiPriority w:val="0"/>
    <w:rPr>
      <w:rFonts w:eastAsia="宋体"/>
      <w:kern w:val="2"/>
      <w:sz w:val="21"/>
      <w:lang w:val="en-US" w:eastAsia="zh-CN" w:bidi="ar-SA"/>
    </w:rPr>
  </w:style>
  <w:style w:type="character" w:customStyle="1" w:styleId="1369">
    <w:name w:val="标题 4＋小四 Char Char"/>
    <w:qFormat/>
    <w:uiPriority w:val="0"/>
    <w:rPr>
      <w:rFonts w:eastAsia="宋体"/>
      <w:b/>
      <w:bCs/>
      <w:kern w:val="2"/>
      <w:sz w:val="21"/>
      <w:szCs w:val="24"/>
      <w:lang w:val="en-US" w:eastAsia="zh-CN" w:bidi="ar-SA"/>
    </w:rPr>
  </w:style>
  <w:style w:type="character" w:customStyle="1" w:styleId="1370">
    <w:name w:val="font201"/>
    <w:qFormat/>
    <w:uiPriority w:val="0"/>
  </w:style>
  <w:style w:type="character" w:customStyle="1" w:styleId="1371">
    <w:name w:val="z-窗体底端 Char Char"/>
    <w:link w:val="1025"/>
    <w:qFormat/>
    <w:uiPriority w:val="0"/>
    <w:rPr>
      <w:rFonts w:ascii="Arial"/>
      <w:vanish/>
      <w:sz w:val="16"/>
    </w:rPr>
  </w:style>
  <w:style w:type="character" w:customStyle="1" w:styleId="1372">
    <w:name w:val="样式 标题 4 + 蓝色 Char"/>
    <w:link w:val="914"/>
    <w:qFormat/>
    <w:uiPriority w:val="0"/>
    <w:rPr>
      <w:rFonts w:ascii="Batang" w:hAnsi="黑体" w:eastAsia="Batang"/>
      <w:b/>
      <w:color w:val="0000FF"/>
      <w:sz w:val="24"/>
      <w:szCs w:val="24"/>
    </w:rPr>
  </w:style>
  <w:style w:type="character" w:customStyle="1" w:styleId="1373">
    <w:name w:val="Char Char Char Char Char Char Char Char Char Char Char Char Char Char Char Char Char Char Char Char"/>
    <w:link w:val="477"/>
    <w:qFormat/>
    <w:uiPriority w:val="0"/>
    <w:rPr>
      <w:rFonts w:ascii="宋体" w:hAnsi="宋体" w:eastAsia="宋体" w:cs="Times New Roman"/>
      <w:sz w:val="24"/>
      <w:szCs w:val="20"/>
    </w:rPr>
  </w:style>
  <w:style w:type="character" w:customStyle="1" w:styleId="1374">
    <w:name w:val="报告书正文 Char Char"/>
    <w:qFormat/>
    <w:uiPriority w:val="0"/>
    <w:rPr>
      <w:kern w:val="2"/>
      <w:sz w:val="25"/>
      <w:lang w:bidi="ar-SA"/>
    </w:rPr>
  </w:style>
  <w:style w:type="character" w:customStyle="1" w:styleId="1375">
    <w:name w:val="Char Char Char Char Char Char Char Char Char Char Char"/>
    <w:link w:val="170"/>
    <w:qFormat/>
    <w:uiPriority w:val="0"/>
    <w:rPr>
      <w:rFonts w:ascii="宋体" w:hAnsi="宋体" w:eastAsia="宋体" w:cs="Times New Roman"/>
      <w:sz w:val="24"/>
      <w:szCs w:val="20"/>
    </w:rPr>
  </w:style>
  <w:style w:type="character" w:customStyle="1" w:styleId="1376">
    <w:name w:val="Char Char24"/>
    <w:qFormat/>
    <w:uiPriority w:val="0"/>
    <w:rPr>
      <w:rFonts w:eastAsia="宋体"/>
      <w:bCs/>
      <w:smallCaps/>
      <w:kern w:val="2"/>
      <w:sz w:val="21"/>
      <w:szCs w:val="21"/>
      <w:lang w:val="en-US" w:eastAsia="zh-CN" w:bidi="ar-SA"/>
    </w:rPr>
  </w:style>
  <w:style w:type="character" w:customStyle="1" w:styleId="1377">
    <w:name w:val="样式13 Char"/>
    <w:link w:val="577"/>
    <w:qFormat/>
    <w:uiPriority w:val="0"/>
    <w:rPr>
      <w:rFonts w:eastAsia="Arial"/>
      <w:sz w:val="18"/>
      <w:szCs w:val="18"/>
    </w:rPr>
  </w:style>
  <w:style w:type="character" w:customStyle="1" w:styleId="1378">
    <w:name w:val="表格文字 Char Char"/>
    <w:qFormat/>
    <w:uiPriority w:val="0"/>
    <w:rPr>
      <w:rFonts w:eastAsia="宋体"/>
      <w:kern w:val="2"/>
      <w:sz w:val="21"/>
      <w:szCs w:val="24"/>
      <w:lang w:val="en-US" w:eastAsia="zh-CN" w:bidi="ar-SA"/>
    </w:rPr>
  </w:style>
  <w:style w:type="character" w:customStyle="1" w:styleId="1379">
    <w:name w:val="正文文字缩进 Char Char"/>
    <w:qFormat/>
    <w:uiPriority w:val="0"/>
    <w:rPr>
      <w:rFonts w:ascii="黑体" w:hAnsi="黑体" w:eastAsia="Arial"/>
      <w:sz w:val="24"/>
      <w:lang w:val="en-US" w:eastAsia="zh-CN" w:bidi="ar-SA"/>
    </w:rPr>
  </w:style>
  <w:style w:type="character" w:customStyle="1" w:styleId="1380">
    <w:name w:val="content_normal_bold_title1"/>
    <w:qFormat/>
    <w:uiPriority w:val="0"/>
    <w:rPr>
      <w:rFonts w:hint="default" w:ascii="黑体" w:hAnsi="黑体" w:eastAsia="Arial" w:cs="黑体"/>
      <w:b/>
      <w:bCs/>
      <w:color w:val="000000"/>
      <w:sz w:val="36"/>
      <w:szCs w:val="36"/>
      <w:u w:val="none"/>
    </w:rPr>
  </w:style>
  <w:style w:type="character" w:customStyle="1" w:styleId="1381">
    <w:name w:val="样式 报告书表格 + Char Char"/>
    <w:link w:val="896"/>
    <w:qFormat/>
    <w:uiPriority w:val="0"/>
    <w:rPr>
      <w:color w:val="000000"/>
      <w:sz w:val="24"/>
      <w:szCs w:val="24"/>
    </w:rPr>
  </w:style>
  <w:style w:type="character" w:customStyle="1" w:styleId="1382">
    <w:name w:val="样式 正文1 + 加粗1 Char Char"/>
    <w:link w:val="909"/>
    <w:qFormat/>
    <w:uiPriority w:val="0"/>
    <w:rPr>
      <w:sz w:val="24"/>
    </w:rPr>
  </w:style>
  <w:style w:type="character" w:customStyle="1" w:styleId="1383">
    <w:name w:val="Char Char35"/>
    <w:qFormat/>
    <w:uiPriority w:val="0"/>
    <w:rPr>
      <w:rFonts w:eastAsia="黑体"/>
      <w:bCs/>
      <w:kern w:val="44"/>
      <w:sz w:val="30"/>
      <w:szCs w:val="44"/>
      <w:lang w:val="en-US" w:eastAsia="zh-CN" w:bidi="ar-SA"/>
    </w:rPr>
  </w:style>
  <w:style w:type="character" w:customStyle="1" w:styleId="1384">
    <w:name w:val="show"/>
    <w:basedOn w:val="93"/>
    <w:qFormat/>
    <w:uiPriority w:val="0"/>
  </w:style>
  <w:style w:type="character" w:customStyle="1" w:styleId="1385">
    <w:name w:val="样式 正文文本缩进 2正文文字缩进 2 + 四号 蓝色 Char Char Char"/>
    <w:qFormat/>
    <w:uiPriority w:val="0"/>
    <w:rPr>
      <w:rFonts w:ascii="Arial" w:hAnsi="Arial" w:eastAsia="Arial"/>
      <w:color w:val="0000FF"/>
      <w:sz w:val="24"/>
      <w:szCs w:val="24"/>
      <w:lang w:val="en-US" w:eastAsia="zh-CN" w:bidi="ar-SA"/>
    </w:rPr>
  </w:style>
  <w:style w:type="character" w:customStyle="1" w:styleId="1386">
    <w:name w:val="文本框五号 Char Char Char"/>
    <w:semiHidden/>
    <w:qFormat/>
    <w:uiPriority w:val="0"/>
    <w:rPr>
      <w:rFonts w:eastAsia="宋"/>
      <w:sz w:val="21"/>
      <w:szCs w:val="21"/>
    </w:rPr>
  </w:style>
  <w:style w:type="character" w:customStyle="1" w:styleId="1387">
    <w:name w:val="正文缩进 Char1"/>
    <w:qFormat/>
    <w:uiPriority w:val="0"/>
    <w:rPr>
      <w:rFonts w:eastAsia="Arial"/>
      <w:kern w:val="2"/>
      <w:sz w:val="21"/>
      <w:lang w:val="en-US" w:eastAsia="zh-CN" w:bidi="ar-SA"/>
    </w:rPr>
  </w:style>
  <w:style w:type="character" w:customStyle="1" w:styleId="1388">
    <w:name w:val="标题4-自建 Char Char"/>
    <w:link w:val="669"/>
    <w:qFormat/>
    <w:uiPriority w:val="0"/>
    <w:rPr>
      <w:rFonts w:ascii="Arial" w:hAnsi="Arial"/>
      <w:b/>
      <w:sz w:val="28"/>
    </w:rPr>
  </w:style>
  <w:style w:type="character" w:customStyle="1" w:styleId="1389">
    <w:name w:val="标题 1 Char Char Char"/>
    <w:qFormat/>
    <w:uiPriority w:val="0"/>
    <w:rPr>
      <w:rFonts w:eastAsia="Arial"/>
      <w:b/>
      <w:bCs/>
      <w:kern w:val="44"/>
      <w:sz w:val="44"/>
      <w:szCs w:val="44"/>
      <w:lang w:val="en-US" w:eastAsia="zh-CN" w:bidi="ar-SA"/>
    </w:rPr>
  </w:style>
  <w:style w:type="character" w:customStyle="1" w:styleId="1390">
    <w:name w:val="text1411"/>
    <w:qFormat/>
    <w:uiPriority w:val="0"/>
    <w:rPr>
      <w:rFonts w:hint="default" w:ascii="Gungsuh" w:hAnsi="Gungsuh"/>
      <w:color w:val="CA3E00"/>
      <w:sz w:val="21"/>
      <w:szCs w:val="21"/>
    </w:rPr>
  </w:style>
  <w:style w:type="character" w:customStyle="1" w:styleId="1391">
    <w:name w:val="正文段落（宋旭峰） Char Char"/>
    <w:link w:val="762"/>
    <w:qFormat/>
    <w:uiPriority w:val="0"/>
    <w:rPr>
      <w:snapToGrid w:val="0"/>
      <w:sz w:val="24"/>
    </w:rPr>
  </w:style>
  <w:style w:type="character" w:customStyle="1" w:styleId="1392">
    <w:name w:val="通用正文 Char"/>
    <w:link w:val="874"/>
    <w:qFormat/>
    <w:uiPriority w:val="0"/>
    <w:rPr>
      <w:rFonts w:ascii="Batang" w:hAnsi="Batang" w:eastAsia="Batang"/>
      <w:sz w:val="24"/>
      <w:szCs w:val="24"/>
    </w:rPr>
  </w:style>
  <w:style w:type="character" w:customStyle="1" w:styleId="1393">
    <w:name w:val="样式6 Char1"/>
    <w:link w:val="368"/>
    <w:qFormat/>
    <w:uiPriority w:val="0"/>
    <w:rPr>
      <w:rFonts w:ascii="Times New Roman" w:hAnsi="Times New Roman" w:eastAsia="宋体" w:cs="Times New Roman"/>
      <w:b/>
      <w:sz w:val="28"/>
      <w:szCs w:val="20"/>
    </w:rPr>
  </w:style>
  <w:style w:type="character" w:customStyle="1" w:styleId="1394">
    <w:name w:val="表格标题dg Char"/>
    <w:link w:val="1016"/>
    <w:qFormat/>
    <w:uiPriority w:val="0"/>
    <w:rPr>
      <w:rFonts w:ascii="Arial" w:hAnsi="Arial" w:eastAsia="Arial"/>
      <w:sz w:val="24"/>
      <w:lang w:bidi="en-US"/>
    </w:rPr>
  </w:style>
  <w:style w:type="character" w:customStyle="1" w:styleId="1395">
    <w:name w:val="珠江啤酒正文 Char Char"/>
    <w:link w:val="587"/>
    <w:qFormat/>
    <w:uiPriority w:val="0"/>
    <w:rPr>
      <w:sz w:val="24"/>
    </w:rPr>
  </w:style>
  <w:style w:type="character" w:customStyle="1" w:styleId="1396">
    <w:name w:val="标题 2 Char Char Char Char Char2"/>
    <w:qFormat/>
    <w:uiPriority w:val="0"/>
    <w:rPr>
      <w:rFonts w:hint="default" w:ascii="黑体" w:hAnsi="黑体" w:eastAsia="Arial" w:cs="黑体"/>
      <w:b/>
      <w:snapToGrid w:val="0"/>
      <w:sz w:val="32"/>
      <w:szCs w:val="32"/>
      <w:lang w:val="en-US" w:eastAsia="zh-CN" w:bidi="ar-SA"/>
    </w:rPr>
  </w:style>
  <w:style w:type="character" w:customStyle="1" w:styleId="1397">
    <w:name w:val="Font Style18"/>
    <w:qFormat/>
    <w:uiPriority w:val="0"/>
    <w:rPr>
      <w:rFonts w:ascii="黑体" w:eastAsia="黑体" w:cs="黑体"/>
      <w:sz w:val="22"/>
      <w:szCs w:val="22"/>
    </w:rPr>
  </w:style>
  <w:style w:type="character" w:customStyle="1" w:styleId="1398">
    <w:name w:val="Char Char31"/>
    <w:qFormat/>
    <w:uiPriority w:val="0"/>
    <w:rPr>
      <w:rFonts w:ascii="Symusic" w:hAnsi="Symusic" w:eastAsia="仿宋体"/>
      <w:b/>
      <w:bCs/>
      <w:kern w:val="2"/>
      <w:sz w:val="24"/>
      <w:szCs w:val="24"/>
      <w:lang w:val="en-US" w:eastAsia="zh-CN" w:bidi="ar-SA"/>
    </w:rPr>
  </w:style>
  <w:style w:type="character" w:customStyle="1" w:styleId="1399">
    <w:name w:val="标题2-自建可研 Char Char"/>
    <w:link w:val="825"/>
    <w:qFormat/>
    <w:uiPriority w:val="0"/>
    <w:rPr>
      <w:rFonts w:ascii="Arial" w:hAnsi="Arial"/>
      <w:b/>
      <w:bCs/>
      <w:sz w:val="28"/>
    </w:rPr>
  </w:style>
  <w:style w:type="character" w:customStyle="1" w:styleId="1400">
    <w:name w:val="标题33 Char"/>
    <w:link w:val="487"/>
    <w:qFormat/>
    <w:uiPriority w:val="0"/>
    <w:rPr>
      <w:rFonts w:ascii="Arial" w:hAnsi="Arial" w:eastAsia="楷体_GB2312"/>
      <w:b/>
      <w:bCs/>
      <w:sz w:val="24"/>
      <w:szCs w:val="24"/>
    </w:rPr>
  </w:style>
  <w:style w:type="character" w:customStyle="1" w:styleId="1401">
    <w:name w:val="正文（首行缩进两字） Char Char Char Char Char Char"/>
    <w:semiHidden/>
    <w:qFormat/>
    <w:uiPriority w:val="0"/>
    <w:rPr>
      <w:rFonts w:cs="Arial"/>
      <w:sz w:val="30"/>
      <w:szCs w:val="24"/>
    </w:rPr>
  </w:style>
  <w:style w:type="character" w:customStyle="1" w:styleId="1402">
    <w:name w:val="tpc_content1"/>
    <w:qFormat/>
    <w:uiPriority w:val="0"/>
    <w:rPr>
      <w:sz w:val="18"/>
      <w:szCs w:val="18"/>
    </w:rPr>
  </w:style>
  <w:style w:type="character" w:customStyle="1" w:styleId="1403">
    <w:name w:val="正文01 Char Char Char Char"/>
    <w:link w:val="490"/>
    <w:qFormat/>
    <w:uiPriority w:val="0"/>
    <w:rPr>
      <w:snapToGrid w:val="0"/>
      <w:color w:val="000000"/>
      <w:sz w:val="24"/>
    </w:rPr>
  </w:style>
  <w:style w:type="character" w:customStyle="1" w:styleId="1404">
    <w:name w:val="表粗 Char Char"/>
    <w:qFormat/>
    <w:uiPriority w:val="0"/>
    <w:rPr>
      <w:rFonts w:ascii="黑体" w:hAnsi="黑体" w:eastAsia="宋"/>
      <w:b/>
      <w:kern w:val="2"/>
      <w:sz w:val="21"/>
      <w:lang w:val="en-US" w:eastAsia="zh-CN"/>
    </w:rPr>
  </w:style>
  <w:style w:type="character" w:customStyle="1" w:styleId="1405">
    <w:name w:val="页脚dg Char"/>
    <w:link w:val="998"/>
    <w:qFormat/>
    <w:uiPriority w:val="0"/>
    <w:rPr>
      <w:rFonts w:ascii="Arial" w:hAnsi="Arial" w:eastAsia="Arial"/>
      <w:sz w:val="18"/>
      <w:szCs w:val="18"/>
      <w:lang w:eastAsia="en-US" w:bidi="en-US"/>
    </w:rPr>
  </w:style>
  <w:style w:type="character" w:customStyle="1" w:styleId="1406">
    <w:name w:val="样式 题注图表注 + (西文) 宋体 小四 Char Char"/>
    <w:link w:val="865"/>
    <w:qFormat/>
    <w:uiPriority w:val="0"/>
    <w:rPr>
      <w:rFonts w:ascii="宋体" w:hAnsi="宋体" w:eastAsia="黑体"/>
      <w:sz w:val="24"/>
    </w:rPr>
  </w:style>
  <w:style w:type="character" w:customStyle="1" w:styleId="1407">
    <w:name w:val="jianjie_index"/>
    <w:basedOn w:val="93"/>
    <w:qFormat/>
    <w:uiPriority w:val="0"/>
  </w:style>
  <w:style w:type="character" w:customStyle="1" w:styleId="1408">
    <w:name w:val="样式5 Char Char"/>
    <w:qFormat/>
    <w:uiPriority w:val="0"/>
    <w:rPr>
      <w:rFonts w:eastAsia="宋体"/>
      <w:b/>
      <w:bCs/>
      <w:kern w:val="2"/>
      <w:sz w:val="28"/>
      <w:szCs w:val="28"/>
      <w:lang w:val="en-US" w:eastAsia="zh-CN" w:bidi="ar-SA"/>
    </w:rPr>
  </w:style>
  <w:style w:type="character" w:customStyle="1" w:styleId="1409">
    <w:name w:val="样式12 Char"/>
    <w:link w:val="617"/>
    <w:qFormat/>
    <w:uiPriority w:val="0"/>
    <w:rPr>
      <w:rFonts w:eastAsia="Arial"/>
      <w:szCs w:val="24"/>
    </w:rPr>
  </w:style>
  <w:style w:type="character" w:customStyle="1" w:styleId="1410">
    <w:name w:val="样式 标题 2节标题1.1Se节标题 1.11.1标题2W21.1标题 2标题 2 Char Char Char... Char"/>
    <w:link w:val="800"/>
    <w:qFormat/>
    <w:uiPriority w:val="0"/>
    <w:rPr>
      <w:rFonts w:eastAsia="Arial" w:cs="Arial"/>
      <w:b/>
      <w:bCs/>
      <w:sz w:val="28"/>
      <w:szCs w:val="30"/>
      <w:lang w:val="zh-CN"/>
    </w:rPr>
  </w:style>
  <w:style w:type="character" w:customStyle="1" w:styleId="1411">
    <w:name w:val="样式 样式 小四 左 行距: 固定值 28 磅 + 黑体 Char"/>
    <w:link w:val="996"/>
    <w:qFormat/>
    <w:uiPriority w:val="0"/>
    <w:rPr>
      <w:rFonts w:ascii="仿宋体" w:hAnsi="仿宋体" w:eastAsia="Arial" w:cs="Arial"/>
      <w:sz w:val="24"/>
    </w:rPr>
  </w:style>
  <w:style w:type="character" w:customStyle="1" w:styleId="1412">
    <w:name w:val="新正文样式 Char"/>
    <w:qFormat/>
    <w:uiPriority w:val="0"/>
    <w:rPr>
      <w:rFonts w:eastAsia="Arial"/>
      <w:spacing w:val="20"/>
      <w:kern w:val="2"/>
      <w:sz w:val="24"/>
      <w:lang w:val="en-US" w:eastAsia="zh-CN" w:bidi="ar-SA"/>
    </w:rPr>
  </w:style>
  <w:style w:type="character" w:customStyle="1" w:styleId="1413">
    <w:name w:val="样式 (西文) 宋体 (中文) 仿宋_GB2312 黑色"/>
    <w:semiHidden/>
    <w:qFormat/>
    <w:uiPriority w:val="0"/>
    <w:rPr>
      <w:rFonts w:ascii="Tahoma" w:hAnsi="Tahoma" w:eastAsia="宋"/>
      <w:color w:val="000000"/>
    </w:rPr>
  </w:style>
  <w:style w:type="character" w:customStyle="1" w:styleId="1414">
    <w:name w:val="Char Char221"/>
    <w:qFormat/>
    <w:uiPriority w:val="0"/>
    <w:rPr>
      <w:rFonts w:eastAsia="Arial"/>
      <w:kern w:val="2"/>
      <w:sz w:val="32"/>
      <w:szCs w:val="24"/>
      <w:lang w:val="en-US" w:eastAsia="zh-CN" w:bidi="ar-SA"/>
    </w:rPr>
  </w:style>
  <w:style w:type="character" w:customStyle="1" w:styleId="1415">
    <w:name w:val="Char Char Char Char Char Char Char Char Char Char Char Char Char Char Char Char Char Char Char1 Char"/>
    <w:link w:val="198"/>
    <w:qFormat/>
    <w:uiPriority w:val="0"/>
    <w:rPr>
      <w:rFonts w:ascii="宋体" w:hAnsi="宋体" w:eastAsia="宋体" w:cs="Times New Roman"/>
      <w:sz w:val="24"/>
      <w:szCs w:val="20"/>
    </w:rPr>
  </w:style>
  <w:style w:type="character" w:customStyle="1" w:styleId="1416">
    <w:name w:val="Char Char34"/>
    <w:qFormat/>
    <w:uiPriority w:val="0"/>
    <w:rPr>
      <w:rFonts w:eastAsia="黑体"/>
      <w:bCs/>
      <w:kern w:val="2"/>
      <w:sz w:val="28"/>
      <w:szCs w:val="32"/>
      <w:lang w:val="en-US" w:eastAsia="zh-CN" w:bidi="ar-SA"/>
    </w:rPr>
  </w:style>
  <w:style w:type="character" w:customStyle="1" w:styleId="1417">
    <w:name w:val="目录 2 Char"/>
    <w:qFormat/>
    <w:uiPriority w:val="0"/>
    <w:rPr>
      <w:rFonts w:eastAsia="Arial"/>
      <w:smallCaps/>
      <w:kern w:val="2"/>
      <w:lang w:val="en-US" w:eastAsia="zh-CN" w:bidi="ar-SA"/>
    </w:rPr>
  </w:style>
  <w:style w:type="character" w:customStyle="1" w:styleId="1418">
    <w:name w:val="style151"/>
    <w:qFormat/>
    <w:uiPriority w:val="0"/>
    <w:rPr>
      <w:b/>
      <w:bCs/>
      <w:color w:val="FF0000"/>
    </w:rPr>
  </w:style>
  <w:style w:type="character" w:customStyle="1" w:styleId="1419">
    <w:name w:val="Char Char Char Char Char Char Char Char Char Char1"/>
    <w:link w:val="205"/>
    <w:qFormat/>
    <w:uiPriority w:val="0"/>
    <w:rPr>
      <w:rFonts w:ascii="Times New Roman" w:hAnsi="Times New Roman" w:eastAsia="宋体" w:cs="Times New Roman"/>
      <w:sz w:val="24"/>
      <w:szCs w:val="20"/>
    </w:rPr>
  </w:style>
  <w:style w:type="character" w:customStyle="1" w:styleId="1420">
    <w:name w:val="ca-10"/>
    <w:basedOn w:val="93"/>
    <w:qFormat/>
    <w:uiPriority w:val="0"/>
  </w:style>
  <w:style w:type="character" w:customStyle="1" w:styleId="1421">
    <w:name w:val="小表左 Char Char"/>
    <w:link w:val="750"/>
    <w:qFormat/>
    <w:uiPriority w:val="0"/>
    <w:rPr>
      <w:rFonts w:ascii="宋体" w:hAnsi="宋体"/>
      <w:szCs w:val="21"/>
    </w:rPr>
  </w:style>
  <w:style w:type="character" w:customStyle="1" w:styleId="1422">
    <w:name w:val="标题1.1.1.1.1.1 Char Char"/>
    <w:qFormat/>
    <w:uiPriority w:val="0"/>
    <w:rPr>
      <w:rFonts w:ascii="Arial" w:hAnsi="Arial" w:eastAsia="黑体"/>
      <w:b/>
      <w:bCs/>
      <w:spacing w:val="5"/>
      <w:kern w:val="2"/>
      <w:sz w:val="24"/>
      <w:szCs w:val="24"/>
      <w:lang w:val="en-US" w:eastAsia="zh-CN" w:bidi="ar-SA"/>
    </w:rPr>
  </w:style>
  <w:style w:type="character" w:customStyle="1" w:styleId="1423">
    <w:name w:val="表格题注 Char"/>
    <w:link w:val="868"/>
    <w:qFormat/>
    <w:uiPriority w:val="0"/>
    <w:rPr>
      <w:rFonts w:ascii="Arial" w:eastAsia="Arial"/>
      <w:sz w:val="24"/>
      <w:szCs w:val="24"/>
    </w:rPr>
  </w:style>
  <w:style w:type="character" w:customStyle="1" w:styleId="1424">
    <w:name w:val="样式5 Char"/>
    <w:qFormat/>
    <w:uiPriority w:val="0"/>
    <w:rPr>
      <w:rFonts w:ascii="Batang" w:hAnsi="Batang" w:eastAsia="Batang"/>
      <w:sz w:val="28"/>
      <w:szCs w:val="22"/>
      <w:lang w:eastAsia="en-US" w:bidi="en-US"/>
    </w:rPr>
  </w:style>
  <w:style w:type="character" w:customStyle="1" w:styleId="1425">
    <w:name w:val="占位符文本1"/>
    <w:qFormat/>
    <w:uiPriority w:val="0"/>
    <w:rPr>
      <w:color w:val="808080"/>
    </w:rPr>
  </w:style>
  <w:style w:type="character" w:customStyle="1" w:styleId="1426">
    <w:name w:val="style2"/>
    <w:basedOn w:val="93"/>
    <w:qFormat/>
    <w:uiPriority w:val="0"/>
  </w:style>
  <w:style w:type="character" w:customStyle="1" w:styleId="1427">
    <w:name w:val="样式 标题 2标题2二级 标题 2H2h2第一层条标题 2 Char节标题节11 Char标题 2 Cha...3 Char"/>
    <w:link w:val="970"/>
    <w:qFormat/>
    <w:uiPriority w:val="0"/>
    <w:rPr>
      <w:rFonts w:ascii="黑体" w:hAnsi="黑体" w:eastAsia="Arial"/>
      <w:b/>
    </w:rPr>
  </w:style>
  <w:style w:type="character" w:customStyle="1" w:styleId="1428">
    <w:name w:val="style14"/>
    <w:basedOn w:val="93"/>
    <w:qFormat/>
    <w:uiPriority w:val="0"/>
  </w:style>
  <w:style w:type="character" w:customStyle="1" w:styleId="1429">
    <w:name w:val="页眉zxl Char Char"/>
    <w:qFormat/>
    <w:uiPriority w:val="0"/>
    <w:rPr>
      <w:rFonts w:eastAsia="Arial"/>
      <w:kern w:val="2"/>
      <w:sz w:val="18"/>
      <w:szCs w:val="18"/>
      <w:lang w:val="en-US" w:eastAsia="zh-CN" w:bidi="ar-SA"/>
    </w:rPr>
  </w:style>
  <w:style w:type="character" w:customStyle="1" w:styleId="1430">
    <w:name w:val="表 Char1"/>
    <w:qFormat/>
    <w:uiPriority w:val="0"/>
    <w:rPr>
      <w:rFonts w:eastAsia="宋"/>
      <w:color w:val="FF0000"/>
      <w:kern w:val="2"/>
      <w:sz w:val="21"/>
      <w:lang w:val="en-US" w:eastAsia="zh-CN"/>
    </w:rPr>
  </w:style>
  <w:style w:type="character" w:customStyle="1" w:styleId="1431">
    <w:name w:val="表格dg Char"/>
    <w:link w:val="884"/>
    <w:qFormat/>
    <w:uiPriority w:val="0"/>
    <w:rPr>
      <w:rFonts w:ascii="Batang" w:hAnsi="Batang" w:eastAsia="Batang"/>
      <w:szCs w:val="21"/>
      <w:lang w:val="zh-CN" w:eastAsia="en-US" w:bidi="en-US"/>
    </w:rPr>
  </w:style>
  <w:style w:type="character" w:customStyle="1" w:styleId="1432">
    <w:name w:val="图头 Char"/>
    <w:link w:val="756"/>
    <w:qFormat/>
    <w:uiPriority w:val="0"/>
    <w:rPr>
      <w:b/>
      <w:sz w:val="24"/>
      <w:szCs w:val="24"/>
    </w:rPr>
  </w:style>
  <w:style w:type="character" w:customStyle="1" w:styleId="1433">
    <w:name w:val="正文文字缩进 21 Char"/>
    <w:qFormat/>
    <w:uiPriority w:val="0"/>
    <w:rPr>
      <w:rFonts w:eastAsia="Arial"/>
      <w:kern w:val="2"/>
      <w:sz w:val="21"/>
      <w:szCs w:val="24"/>
      <w:lang w:val="en-US" w:eastAsia="zh-CN" w:bidi="ar-SA"/>
    </w:rPr>
  </w:style>
  <w:style w:type="character" w:customStyle="1" w:styleId="1434">
    <w:name w:val="样式 仿宋_GB2312 小四 黑色"/>
    <w:semiHidden/>
    <w:qFormat/>
    <w:uiPriority w:val="0"/>
    <w:rPr>
      <w:rFonts w:ascii="Tahoma" w:hAnsi="Tahoma" w:eastAsia="宋"/>
      <w:color w:val="000000"/>
      <w:sz w:val="24"/>
      <w:szCs w:val="24"/>
    </w:rPr>
  </w:style>
  <w:style w:type="character" w:customStyle="1" w:styleId="1435">
    <w:name w:val="占位符文本2"/>
    <w:semiHidden/>
    <w:qFormat/>
    <w:uiPriority w:val="0"/>
    <w:rPr>
      <w:color w:val="808080"/>
    </w:rPr>
  </w:style>
  <w:style w:type="character" w:customStyle="1" w:styleId="1436">
    <w:name w:val="普通文字 Char Char Char Char Char C Char Char Char Char Char Char Char"/>
    <w:semiHidden/>
    <w:qFormat/>
    <w:uiPriority w:val="0"/>
    <w:rPr>
      <w:rFonts w:hAnsi="仿宋" w:cs="Arial"/>
      <w:sz w:val="28"/>
      <w:szCs w:val="24"/>
    </w:rPr>
  </w:style>
  <w:style w:type="character" w:customStyle="1" w:styleId="1437">
    <w:name w:val="正文格式 Char"/>
    <w:qFormat/>
    <w:uiPriority w:val="0"/>
    <w:rPr>
      <w:rFonts w:eastAsia="Arial" w:cs="Arial"/>
      <w:kern w:val="2"/>
      <w:sz w:val="24"/>
      <w:szCs w:val="24"/>
      <w:lang w:val="en-US" w:eastAsia="zh-CN" w:bidi="ar-SA"/>
    </w:rPr>
  </w:style>
  <w:style w:type="character" w:customStyle="1" w:styleId="1438">
    <w:name w:val="陈正文 Char"/>
    <w:link w:val="550"/>
    <w:qFormat/>
    <w:uiPriority w:val="0"/>
    <w:rPr>
      <w:sz w:val="24"/>
      <w:szCs w:val="24"/>
    </w:rPr>
  </w:style>
  <w:style w:type="character" w:customStyle="1" w:styleId="1439">
    <w:name w:val="样式 标题 1 + 宋体 小四 加粗 Char"/>
    <w:link w:val="489"/>
    <w:qFormat/>
    <w:uiPriority w:val="0"/>
    <w:rPr>
      <w:rFonts w:ascii="仿宋体" w:eastAsia="Arial"/>
      <w:b/>
      <w:bCs/>
      <w:sz w:val="28"/>
      <w:szCs w:val="28"/>
    </w:rPr>
  </w:style>
  <w:style w:type="character" w:customStyle="1" w:styleId="1440">
    <w:name w:val="样式 表格图文 + 五号 行距: 固定值 18 磅 Char"/>
    <w:link w:val="480"/>
    <w:qFormat/>
    <w:uiPriority w:val="0"/>
    <w:rPr>
      <w:rFonts w:eastAsia="宋体" w:cs="宋体"/>
      <w:kern w:val="0"/>
    </w:rPr>
  </w:style>
  <w:style w:type="character" w:customStyle="1" w:styleId="1441">
    <w:name w:val="标题 9 Char Char Char"/>
    <w:qFormat/>
    <w:uiPriority w:val="0"/>
    <w:rPr>
      <w:rFonts w:ascii="Arial" w:hAnsi="Arial" w:eastAsia="黑体"/>
      <w:kern w:val="2"/>
      <w:sz w:val="21"/>
      <w:szCs w:val="21"/>
      <w:lang w:val="en-US" w:eastAsia="zh-CN" w:bidi="ar-SA"/>
    </w:rPr>
  </w:style>
  <w:style w:type="character" w:customStyle="1" w:styleId="1442">
    <w:name w:val="title011"/>
    <w:qFormat/>
    <w:uiPriority w:val="0"/>
    <w:rPr>
      <w:rFonts w:eastAsia="Arial"/>
      <w:kern w:val="2"/>
      <w:sz w:val="38"/>
      <w:u w:val="none"/>
      <w:lang w:val="en-US" w:eastAsia="zh-CN"/>
    </w:rPr>
  </w:style>
  <w:style w:type="character" w:customStyle="1" w:styleId="1443">
    <w:name w:val="Font Style38"/>
    <w:qFormat/>
    <w:uiPriority w:val="0"/>
    <w:rPr>
      <w:rFonts w:ascii="Times New Roman" w:hAnsi="Times New Roman" w:cs="Times New Roman"/>
      <w:sz w:val="22"/>
      <w:szCs w:val="22"/>
    </w:rPr>
  </w:style>
  <w:style w:type="character" w:customStyle="1" w:styleId="1444">
    <w:name w:val="h31"/>
    <w:qFormat/>
    <w:uiPriority w:val="0"/>
    <w:rPr>
      <w:sz w:val="23"/>
      <w:szCs w:val="23"/>
    </w:rPr>
  </w:style>
  <w:style w:type="character" w:customStyle="1" w:styleId="1445">
    <w:name w:val="text3_blu1"/>
    <w:qFormat/>
    <w:uiPriority w:val="0"/>
    <w:rPr>
      <w:rFonts w:hint="default" w:ascii="黑体" w:hAnsi="黑体" w:cs="黑体"/>
      <w:color w:val="000066"/>
      <w:spacing w:val="24"/>
      <w:sz w:val="20"/>
      <w:szCs w:val="20"/>
    </w:rPr>
  </w:style>
  <w:style w:type="character" w:customStyle="1" w:styleId="1446">
    <w:name w:val="表格正文 Char"/>
    <w:qFormat/>
    <w:uiPriority w:val="0"/>
    <w:rPr>
      <w:rFonts w:eastAsia="Arial"/>
      <w:kern w:val="2"/>
      <w:sz w:val="24"/>
      <w:szCs w:val="24"/>
      <w:lang w:val="en-US" w:eastAsia="zh-CN" w:bidi="ar-SA"/>
    </w:rPr>
  </w:style>
  <w:style w:type="character" w:customStyle="1" w:styleId="1447">
    <w:name w:val="标题2dg Char"/>
    <w:link w:val="1001"/>
    <w:qFormat/>
    <w:uiPriority w:val="0"/>
    <w:rPr>
      <w:rFonts w:hAnsi="黑体" w:eastAsia="Arial"/>
      <w:b/>
      <w:bCs/>
      <w:color w:val="000000"/>
      <w:sz w:val="28"/>
      <w:szCs w:val="30"/>
      <w:lang w:val="zh-CN"/>
    </w:rPr>
  </w:style>
  <w:style w:type="character" w:customStyle="1" w:styleId="1448">
    <w:name w:val="a0021"/>
    <w:qFormat/>
    <w:uiPriority w:val="0"/>
    <w:rPr>
      <w:color w:val="333333"/>
      <w:sz w:val="20"/>
      <w:szCs w:val="20"/>
    </w:rPr>
  </w:style>
  <w:style w:type="character" w:customStyle="1" w:styleId="1449">
    <w:name w:val="项标题(1) Char Char"/>
    <w:qFormat/>
    <w:uiPriority w:val="0"/>
    <w:rPr>
      <w:rFonts w:eastAsia="宋体"/>
      <w:b/>
      <w:bCs/>
      <w:kern w:val="2"/>
      <w:sz w:val="24"/>
      <w:szCs w:val="24"/>
      <w:lang w:val="en-US" w:eastAsia="zh-CN" w:bidi="ar-SA"/>
    </w:rPr>
  </w:style>
  <w:style w:type="character" w:customStyle="1" w:styleId="1450">
    <w:name w:val="标题4 Char1"/>
    <w:qFormat/>
    <w:uiPriority w:val="0"/>
    <w:rPr>
      <w:b/>
      <w:kern w:val="2"/>
      <w:sz w:val="24"/>
    </w:rPr>
  </w:style>
  <w:style w:type="character" w:customStyle="1" w:styleId="1451">
    <w:name w:val="正文 Char"/>
    <w:qFormat/>
    <w:uiPriority w:val="0"/>
    <w:rPr>
      <w:rFonts w:eastAsia="Arial"/>
      <w:kern w:val="2"/>
      <w:sz w:val="24"/>
      <w:lang w:val="en-US" w:eastAsia="zh-CN"/>
    </w:rPr>
  </w:style>
  <w:style w:type="character" w:customStyle="1" w:styleId="1452">
    <w:name w:val="正文首行缩进 Char Char"/>
    <w:qFormat/>
    <w:uiPriority w:val="0"/>
    <w:rPr>
      <w:rFonts w:eastAsia="宋体"/>
      <w:kern w:val="2"/>
      <w:sz w:val="21"/>
      <w:lang w:val="en-US" w:eastAsia="zh-CN" w:bidi="ar-SA"/>
    </w:rPr>
  </w:style>
  <w:style w:type="character" w:customStyle="1" w:styleId="1453">
    <w:name w:val="样式4 Char Char Char"/>
    <w:qFormat/>
    <w:uiPriority w:val="0"/>
    <w:rPr>
      <w:rFonts w:ascii="黑体" w:hAnsi="黑体" w:eastAsia="Arial"/>
      <w:kern w:val="2"/>
      <w:sz w:val="24"/>
      <w:lang w:val="en-US" w:eastAsia="zh-CN"/>
    </w:rPr>
  </w:style>
  <w:style w:type="character" w:customStyle="1" w:styleId="1454">
    <w:name w:val="居中 Char"/>
    <w:link w:val="557"/>
    <w:qFormat/>
    <w:uiPriority w:val="0"/>
    <w:rPr>
      <w:rFonts w:eastAsia="Arial" w:cs="Arial"/>
    </w:rPr>
  </w:style>
  <w:style w:type="character" w:customStyle="1" w:styleId="1455">
    <w:name w:val="正文000 Char"/>
    <w:link w:val="831"/>
    <w:qFormat/>
    <w:uiPriority w:val="0"/>
    <w:rPr>
      <w:rFonts w:eastAsia="Arial"/>
      <w:sz w:val="24"/>
    </w:rPr>
  </w:style>
  <w:style w:type="character" w:customStyle="1" w:styleId="1456">
    <w:name w:val="表格1 Char"/>
    <w:link w:val="197"/>
    <w:qFormat/>
    <w:uiPriority w:val="0"/>
    <w:rPr>
      <w:rFonts w:ascii="Times New Roman" w:hAnsi="Times New Roman" w:eastAsia="宋体" w:cs="Times New Roman"/>
      <w:szCs w:val="20"/>
    </w:rPr>
  </w:style>
  <w:style w:type="character" w:customStyle="1" w:styleId="1457">
    <w:name w:val="style81"/>
    <w:semiHidden/>
    <w:qFormat/>
    <w:uiPriority w:val="0"/>
    <w:rPr>
      <w:rFonts w:eastAsia="仿宋体" w:cs="Arial"/>
      <w:sz w:val="24"/>
      <w:szCs w:val="24"/>
    </w:rPr>
  </w:style>
  <w:style w:type="character" w:customStyle="1" w:styleId="1458">
    <w:name w:val="表头1 Char"/>
    <w:qFormat/>
    <w:uiPriority w:val="0"/>
    <w:rPr>
      <w:rFonts w:eastAsia="仿宋体"/>
      <w:sz w:val="21"/>
      <w:szCs w:val="28"/>
      <w:lang w:val="en-US" w:eastAsia="zh-CN" w:bidi="ar-SA"/>
    </w:rPr>
  </w:style>
  <w:style w:type="character" w:customStyle="1" w:styleId="1459">
    <w:name w:val="td71"/>
    <w:qFormat/>
    <w:uiPriority w:val="0"/>
    <w:rPr>
      <w:color w:val="3B3B3B"/>
      <w:sz w:val="21"/>
      <w:szCs w:val="21"/>
    </w:rPr>
  </w:style>
  <w:style w:type="character" w:customStyle="1" w:styleId="1460">
    <w:name w:val="title-blue1"/>
    <w:qFormat/>
    <w:uiPriority w:val="0"/>
    <w:rPr>
      <w:rFonts w:hint="default" w:ascii="Vladimir Script" w:hAnsi="Vladimir Script"/>
      <w:b/>
      <w:bCs/>
      <w:color w:val="CC3300"/>
      <w:sz w:val="21"/>
      <w:szCs w:val="21"/>
      <w:u w:val="none"/>
    </w:rPr>
  </w:style>
  <w:style w:type="character" w:customStyle="1" w:styleId="1461">
    <w:name w:val="headline-content2"/>
    <w:basedOn w:val="93"/>
    <w:qFormat/>
    <w:uiPriority w:val="0"/>
  </w:style>
  <w:style w:type="character" w:customStyle="1" w:styleId="1462">
    <w:name w:val="题注 Char"/>
    <w:link w:val="24"/>
    <w:qFormat/>
    <w:uiPriority w:val="0"/>
    <w:rPr>
      <w:rFonts w:ascii="Arial" w:hAnsi="Arial" w:eastAsia="黑体" w:cs="Arial"/>
      <w:sz w:val="20"/>
      <w:szCs w:val="20"/>
    </w:rPr>
  </w:style>
  <w:style w:type="character" w:customStyle="1" w:styleId="1463">
    <w:name w:val="line11"/>
    <w:qFormat/>
    <w:uiPriority w:val="0"/>
    <w:rPr>
      <w:color w:val="993333"/>
    </w:rPr>
  </w:style>
  <w:style w:type="character" w:customStyle="1" w:styleId="1464">
    <w:name w:val="样式 小四 Char Char"/>
    <w:qFormat/>
    <w:uiPriority w:val="0"/>
    <w:rPr>
      <w:rFonts w:eastAsia="Arial"/>
      <w:sz w:val="24"/>
      <w:szCs w:val="21"/>
      <w:lang w:val="en-US" w:eastAsia="zh-CN" w:bidi="ar-SA"/>
    </w:rPr>
  </w:style>
  <w:style w:type="character" w:customStyle="1" w:styleId="1465">
    <w:name w:val="正文DG Char"/>
    <w:link w:val="653"/>
    <w:qFormat/>
    <w:uiPriority w:val="0"/>
    <w:rPr>
      <w:rFonts w:ascii="Batang" w:hAnsi="Batang" w:eastAsia="Batang"/>
      <w:sz w:val="24"/>
      <w:szCs w:val="24"/>
    </w:rPr>
  </w:style>
  <w:style w:type="character" w:customStyle="1" w:styleId="1466">
    <w:name w:val="新标题4x Char"/>
    <w:link w:val="890"/>
    <w:qFormat/>
    <w:uiPriority w:val="0"/>
    <w:rPr>
      <w:rFonts w:ascii="仿宋体" w:hAnsi="????" w:eastAsia="仿宋体"/>
      <w:bCs/>
      <w:kern w:val="44"/>
      <w:sz w:val="24"/>
      <w:szCs w:val="44"/>
    </w:rPr>
  </w:style>
  <w:style w:type="character" w:customStyle="1" w:styleId="1467">
    <w:name w:val="占位符文本21"/>
    <w:qFormat/>
    <w:uiPriority w:val="0"/>
    <w:rPr>
      <w:color w:val="808080"/>
    </w:rPr>
  </w:style>
  <w:style w:type="character" w:customStyle="1" w:styleId="1468">
    <w:name w:val="表格文字统一样式 Char"/>
    <w:link w:val="483"/>
    <w:qFormat/>
    <w:uiPriority w:val="0"/>
    <w:rPr>
      <w:rFonts w:eastAsia="宋"/>
    </w:rPr>
  </w:style>
  <w:style w:type="character" w:customStyle="1" w:styleId="1469">
    <w:name w:val="样式2 Char1"/>
    <w:qFormat/>
    <w:uiPriority w:val="0"/>
    <w:rPr>
      <w:rFonts w:ascii="黑体" w:hAnsi="黑体" w:eastAsia="Arial"/>
      <w:kern w:val="2"/>
      <w:sz w:val="24"/>
      <w:lang w:val="en-US" w:eastAsia="zh-CN" w:bidi="ar-SA"/>
    </w:rPr>
  </w:style>
  <w:style w:type="character" w:customStyle="1" w:styleId="1470">
    <w:name w:val="ourfont2"/>
    <w:basedOn w:val="93"/>
    <w:qFormat/>
    <w:uiPriority w:val="0"/>
  </w:style>
  <w:style w:type="character" w:customStyle="1" w:styleId="1471">
    <w:name w:val="通用正文 Char Char"/>
    <w:qFormat/>
    <w:uiPriority w:val="0"/>
    <w:rPr>
      <w:rFonts w:ascii="新宋体" w:hAnsi="新宋体" w:eastAsia="新宋体"/>
      <w:kern w:val="2"/>
      <w:sz w:val="24"/>
      <w:szCs w:val="24"/>
      <w:lang w:bidi="ar-SA"/>
    </w:rPr>
  </w:style>
  <w:style w:type="character" w:customStyle="1" w:styleId="1472">
    <w:name w:val="正文 李健 Char"/>
    <w:link w:val="541"/>
    <w:qFormat/>
    <w:uiPriority w:val="0"/>
    <w:rPr>
      <w:sz w:val="24"/>
      <w:szCs w:val="21"/>
    </w:rPr>
  </w:style>
  <w:style w:type="character" w:customStyle="1" w:styleId="1473">
    <w:name w:val="报告书正文 Char"/>
    <w:link w:val="1015"/>
    <w:qFormat/>
    <w:uiPriority w:val="0"/>
    <w:rPr>
      <w:rFonts w:eastAsia="Arial"/>
      <w:sz w:val="24"/>
      <w:szCs w:val="24"/>
    </w:rPr>
  </w:style>
  <w:style w:type="character" w:customStyle="1" w:styleId="1474">
    <w:name w:val="breakword"/>
    <w:basedOn w:val="93"/>
    <w:qFormat/>
    <w:uiPriority w:val="0"/>
  </w:style>
  <w:style w:type="character" w:customStyle="1" w:styleId="1475">
    <w:name w:val="Char Char33"/>
    <w:qFormat/>
    <w:uiPriority w:val="0"/>
    <w:rPr>
      <w:rFonts w:eastAsia="黑体"/>
      <w:bCs/>
      <w:kern w:val="2"/>
      <w:sz w:val="24"/>
      <w:szCs w:val="32"/>
      <w:lang w:val="en-US" w:eastAsia="zh-CN" w:bidi="ar-SA"/>
    </w:rPr>
  </w:style>
  <w:style w:type="character" w:customStyle="1" w:styleId="1476">
    <w:name w:val="纯文本1 Char"/>
    <w:qFormat/>
    <w:uiPriority w:val="0"/>
    <w:rPr>
      <w:rFonts w:ascii="Arial" w:hAnsi="仿宋" w:eastAsia="Arial"/>
      <w:kern w:val="2"/>
      <w:sz w:val="21"/>
      <w:lang w:val="en-US" w:eastAsia="zh-CN"/>
    </w:rPr>
  </w:style>
  <w:style w:type="character" w:customStyle="1" w:styleId="1477">
    <w:name w:val="样式 正文（首行缩进两字） + 行距: 固定值 20 磅 Char"/>
    <w:link w:val="706"/>
    <w:qFormat/>
    <w:uiPriority w:val="0"/>
    <w:rPr>
      <w:rFonts w:eastAsia="宋"/>
      <w:sz w:val="24"/>
    </w:rPr>
  </w:style>
  <w:style w:type="character" w:customStyle="1" w:styleId="1478">
    <w:name w:val="z-窗体顶端 Char"/>
    <w:basedOn w:val="93"/>
    <w:link w:val="829"/>
    <w:qFormat/>
    <w:uiPriority w:val="0"/>
    <w:rPr>
      <w:rFonts w:ascii="宋体" w:hAnsi="Courier New" w:eastAsia="Times New Roman" w:cs="Times New Roman"/>
      <w:szCs w:val="20"/>
    </w:rPr>
  </w:style>
  <w:style w:type="character" w:customStyle="1" w:styleId="1479">
    <w:name w:val="z-窗体底端 Char"/>
    <w:basedOn w:val="93"/>
    <w:link w:val="913"/>
    <w:qFormat/>
    <w:uiPriority w:val="0"/>
    <w:rPr>
      <w:rFonts w:ascii="黑体" w:hAnsi="黑体" w:eastAsia="宋体" w:cs="黑体"/>
      <w:vanish/>
      <w:kern w:val="0"/>
      <w:sz w:val="16"/>
      <w:szCs w:val="16"/>
    </w:rPr>
  </w:style>
  <w:style w:type="character" w:customStyle="1" w:styleId="1480">
    <w:name w:val="zwb-正文 Char"/>
    <w:link w:val="1032"/>
    <w:qFormat/>
    <w:uiPriority w:val="0"/>
    <w:rPr>
      <w:rFonts w:ascii="Times New Roman" w:hAnsi="Times New Roman" w:eastAsia="宋体" w:cs="Times New Roman"/>
      <w:sz w:val="24"/>
      <w:szCs w:val="24"/>
    </w:rPr>
  </w:style>
  <w:style w:type="character" w:customStyle="1" w:styleId="1481">
    <w:name w:val="zwb-图表标题 Char"/>
    <w:link w:val="1031"/>
    <w:qFormat/>
    <w:uiPriority w:val="0"/>
    <w:rPr>
      <w:rFonts w:ascii="Times New Roman" w:hAnsi="Times New Roman" w:eastAsia="宋体" w:cs="Times New Roman"/>
      <w:b/>
      <w:sz w:val="24"/>
      <w:szCs w:val="24"/>
    </w:rPr>
  </w:style>
  <w:style w:type="table" w:customStyle="1" w:styleId="1482">
    <w:name w:val="网格型1"/>
    <w:basedOn w:val="8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483">
    <w:name w:val="网格型11"/>
    <w:basedOn w:val="88"/>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84">
    <w:name w:val="网格型2"/>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85">
    <w:name w:val="网格型3"/>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86">
    <w:name w:val="灰度表格1"/>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87">
    <w:name w:val="浅色列表1"/>
    <w:basedOn w:val="88"/>
    <w:qFormat/>
    <w:uiPriority w:val="61"/>
    <w:tblPr>
      <w:tblBorders>
        <w:top w:val="single" w:color="000000" w:sz="8" w:space="0"/>
        <w:left w:val="single" w:color="000000" w:sz="8" w:space="0"/>
        <w:bottom w:val="single" w:color="000000" w:sz="8" w:space="0"/>
        <w:right w:val="single" w:color="000000" w:sz="8" w:space="0"/>
      </w:tblBorders>
      <w:tblCellMar>
        <w:top w:w="0" w:type="dxa"/>
        <w:left w:w="108" w:type="dxa"/>
        <w:bottom w:w="0" w:type="dxa"/>
        <w:right w:w="108" w:type="dxa"/>
      </w:tblCellMar>
    </w:tblPr>
    <w:tblStylePr w:type="firstRow">
      <w:pPr>
        <w:spacing w:before="0" w:after="0" w:line="240" w:lineRule="auto"/>
      </w:pPr>
      <w:rPr>
        <w:b/>
        <w:bCs/>
        <w:color w:val="CCE8CF"/>
      </w:rPr>
      <w:tcPr>
        <w:shd w:val="clear" w:color="auto" w:fill="000000"/>
      </w:tcPr>
    </w:tblStylePr>
    <w:tblStylePr w:type="lastRow">
      <w:pPr>
        <w:spacing w:before="0" w:after="0" w:line="240" w:lineRule="auto"/>
      </w:pPr>
      <w:rPr>
        <w:b/>
        <w:bCs/>
      </w:rPr>
      <w:tcPr>
        <w:tcBorders>
          <w:top w:val="double" w:color="000000" w:sz="6" w:space="0"/>
          <w:left w:val="single" w:color="000000" w:sz="8" w:space="0"/>
          <w:bottom w:val="single" w:color="000000" w:sz="8" w:space="0"/>
          <w:right w:val="single" w:color="000000" w:sz="8" w:space="0"/>
          <w:insideH w:val="nil"/>
          <w:insideV w:val="nil"/>
          <w:tl2br w:val="nil"/>
          <w:tr2bl w:val="nil"/>
        </w:tcBorders>
      </w:tcPr>
    </w:tblStylePr>
    <w:tblStylePr w:type="firstCol">
      <w:rPr>
        <w:b/>
        <w:bCs/>
      </w:rPr>
    </w:tblStylePr>
    <w:tblStylePr w:type="lastCol">
      <w:rPr>
        <w:b/>
        <w:bCs/>
      </w:rPr>
    </w:tblStylePr>
    <w:tblStylePr w:type="band1Vert">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Horz">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style>
  <w:style w:type="table" w:customStyle="1" w:styleId="1488">
    <w:name w:val="浅色列表 - 强调文字颜色 11"/>
    <w:basedOn w:val="88"/>
    <w:qFormat/>
    <w:uiPriority w:val="61"/>
    <w:tblPr>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tblStylePr w:type="firstRow">
      <w:pPr>
        <w:spacing w:before="0" w:after="0" w:line="240" w:lineRule="auto"/>
      </w:pPr>
      <w:rPr>
        <w:b/>
        <w:bCs/>
        <w:color w:val="CCE8CF"/>
      </w:rPr>
      <w:tcPr>
        <w:shd w:val="clear" w:color="auto" w:fill="4F81BD"/>
      </w:tcPr>
    </w:tblStylePr>
    <w:tblStylePr w:type="lastRow">
      <w:pPr>
        <w:spacing w:before="0" w:after="0" w:line="240" w:lineRule="auto"/>
      </w:pPr>
      <w:rPr>
        <w:b/>
        <w:bCs/>
      </w:rPr>
      <w:tcPr>
        <w:tcBorders>
          <w:top w:val="double" w:color="4F81BD" w:sz="6" w:space="0"/>
          <w:left w:val="single" w:color="4F81BD" w:sz="8" w:space="0"/>
          <w:bottom w:val="single" w:color="4F81BD" w:sz="8" w:space="0"/>
          <w:right w:val="single" w:color="4F81BD" w:sz="8" w:space="0"/>
          <w:insideH w:val="nil"/>
          <w:insideV w:val="nil"/>
          <w:tl2br w:val="nil"/>
          <w:tr2bl w:val="nil"/>
        </w:tcBorders>
      </w:tcPr>
    </w:tblStylePr>
    <w:tblStylePr w:type="firstCol">
      <w:rPr>
        <w:b/>
        <w:bCs/>
      </w:rPr>
    </w:tblStylePr>
    <w:tblStylePr w:type="lastCol">
      <w:rPr>
        <w:b/>
        <w:bCs/>
      </w:rPr>
    </w:tblStylePr>
    <w:tblStylePr w:type="band1Vert">
      <w:tcPr>
        <w:tcBorders>
          <w:top w:val="single" w:color="4F81BD" w:sz="8" w:space="0"/>
          <w:left w:val="single" w:color="4F81BD" w:sz="8" w:space="0"/>
          <w:bottom w:val="single" w:color="4F81BD" w:sz="8" w:space="0"/>
          <w:right w:val="single" w:color="4F81BD" w:sz="8" w:space="0"/>
          <w:insideH w:val="nil"/>
          <w:insideV w:val="nil"/>
          <w:tl2br w:val="nil"/>
          <w:tr2bl w:val="nil"/>
        </w:tcBorders>
      </w:tcPr>
    </w:tblStylePr>
    <w:tblStylePr w:type="band1Horz">
      <w:tcPr>
        <w:tcBorders>
          <w:top w:val="single" w:color="4F81BD" w:sz="8" w:space="0"/>
          <w:left w:val="single" w:color="4F81BD" w:sz="8" w:space="0"/>
          <w:bottom w:val="single" w:color="4F81BD" w:sz="8" w:space="0"/>
          <w:right w:val="single" w:color="4F81BD" w:sz="8" w:space="0"/>
          <w:insideH w:val="nil"/>
          <w:insideV w:val="nil"/>
          <w:tl2br w:val="nil"/>
          <w:tr2bl w:val="nil"/>
        </w:tcBorders>
      </w:tcPr>
    </w:tblStylePr>
  </w:style>
  <w:style w:type="paragraph" w:customStyle="1" w:styleId="1489">
    <w:name w:val="Table Paragraph"/>
    <w:basedOn w:val="1"/>
    <w:qFormat/>
    <w:uiPriority w:val="0"/>
    <w:pPr>
      <w:autoSpaceDE w:val="0"/>
      <w:autoSpaceDN w:val="0"/>
      <w:adjustRightInd w:val="0"/>
    </w:pPr>
    <w:rPr>
      <w:kern w:val="0"/>
      <w:sz w:val="24"/>
      <w:szCs w:val="24"/>
    </w:rPr>
  </w:style>
  <w:style w:type="paragraph" w:customStyle="1" w:styleId="1490">
    <w:name w:val="投标正文"/>
    <w:qFormat/>
    <w:uiPriority w:val="0"/>
    <w:pPr>
      <w:widowControl w:val="0"/>
      <w:spacing w:line="360" w:lineRule="auto"/>
      <w:ind w:firstLine="480" w:firstLineChars="200"/>
      <w:jc w:val="both"/>
      <w:textAlignment w:val="center"/>
    </w:pPr>
    <w:rPr>
      <w:rFonts w:ascii="Times New Roman" w:hAnsi="Times New Roman" w:eastAsia="宋体" w:cs="Times New Roman"/>
      <w:bCs/>
      <w:color w:val="000000"/>
      <w:sz w:val="28"/>
      <w:szCs w:val="32"/>
      <w:lang w:val="en-US" w:eastAsia="zh-CN" w:bidi="ar-SA"/>
    </w:rPr>
  </w:style>
  <w:style w:type="paragraph" w:customStyle="1" w:styleId="1491">
    <w:name w:val="表内格式"/>
    <w:basedOn w:val="1"/>
    <w:qFormat/>
    <w:uiPriority w:val="0"/>
    <w:pPr>
      <w:jc w:val="center"/>
    </w:pPr>
    <w:rPr>
      <w:sz w:val="18"/>
    </w:rPr>
  </w:style>
  <w:style w:type="paragraph" w:customStyle="1" w:styleId="1492">
    <w:name w:val="2007表格"/>
    <w:basedOn w:val="1"/>
    <w:qFormat/>
    <w:uiPriority w:val="0"/>
    <w:pPr>
      <w:spacing w:line="400" w:lineRule="exact"/>
      <w:jc w:val="center"/>
    </w:pPr>
    <w:rPr>
      <w:rFonts w:ascii="宋体" w:hAnsi="宋体"/>
      <w:sz w:val="24"/>
      <w:szCs w:val="20"/>
      <w:lang w:val="en-GB"/>
    </w:rPr>
  </w:style>
  <w:style w:type="table" w:customStyle="1" w:styleId="1493">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494">
    <w:name w:val="Table Normal1"/>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495">
    <w:name w:val="Table Normal2"/>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496">
    <w:name w:val="Table Normal3"/>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character" w:styleId="1497">
    <w:name w:val="Placeholder Text"/>
    <w:basedOn w:val="93"/>
    <w:unhideWhenUsed/>
    <w:qFormat/>
    <w:uiPriority w:val="99"/>
    <w:rPr>
      <w:color w:val="808080"/>
    </w:rPr>
  </w:style>
  <w:style w:type="paragraph" w:customStyle="1" w:styleId="1498">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2.bin"/><Relationship Id="rId17" Type="http://schemas.openxmlformats.org/officeDocument/2006/relationships/image" Target="media/image4.emf"/><Relationship Id="rId16" Type="http://schemas.openxmlformats.org/officeDocument/2006/relationships/oleObject" Target="embeddings/oleObject1.bin"/><Relationship Id="rId15" Type="http://schemas.openxmlformats.org/officeDocument/2006/relationships/image" Target="media/image3.wmf"/><Relationship Id="rId14" Type="http://schemas.openxmlformats.org/officeDocument/2006/relationships/image" Target="media/image2.png"/><Relationship Id="rId13" Type="http://schemas.openxmlformats.org/officeDocument/2006/relationships/image" Target="media/image1.em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2E0967-BE8A-4916-B0A1-62CBA8746A6C}">
  <ds:schemaRefs/>
</ds:datastoreItem>
</file>

<file path=docProps/app.xml><?xml version="1.0" encoding="utf-8"?>
<Properties xmlns="http://schemas.openxmlformats.org/officeDocument/2006/extended-properties" xmlns:vt="http://schemas.openxmlformats.org/officeDocument/2006/docPropsVTypes">
  <Template>Normal.dotm</Template>
  <Company>dgf</Company>
  <Pages>46</Pages>
  <Words>3425</Words>
  <Characters>19529</Characters>
  <Lines>162</Lines>
  <Paragraphs>45</Paragraphs>
  <TotalTime>1</TotalTime>
  <ScaleCrop>false</ScaleCrop>
  <LinksUpToDate>false</LinksUpToDate>
  <CharactersWithSpaces>22909</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2015-08-22T10:15:00Z</dcterms:created>
  <dc:creator>陈红明</dc:creator>
  <cp:lastModifiedBy>admin</cp:lastModifiedBy>
  <cp:lastPrinted>2017-03-07T20:27:00Z</cp:lastPrinted>
  <dcterms:modified xsi:type="dcterms:W3CDTF">2021-05-11T09:25:39Z</dcterms:modified>
  <dc:title>榆林市榆神工业园区华航能源有限公司</dc:title>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